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B209B" w14:textId="77777777" w:rsidR="009C3898" w:rsidRPr="005B282D" w:rsidRDefault="009C3898" w:rsidP="00B83CE6">
      <w:pPr>
        <w:spacing w:after="0"/>
        <w:jc w:val="center"/>
        <w:rPr>
          <w:rFonts w:ascii="Cambria" w:hAnsi="Cambria"/>
          <w:b/>
          <w:bCs/>
          <w:sz w:val="24"/>
          <w:szCs w:val="24"/>
        </w:rPr>
      </w:pPr>
      <w:r w:rsidRPr="005B282D">
        <w:rPr>
          <w:rFonts w:ascii="Cambria" w:hAnsi="Cambria"/>
          <w:b/>
          <w:bCs/>
          <w:sz w:val="24"/>
          <w:szCs w:val="24"/>
        </w:rPr>
        <w:t>Załącznik Nr 2 do SWZ</w:t>
      </w:r>
    </w:p>
    <w:p w14:paraId="689E9EB7" w14:textId="77777777" w:rsidR="009C3898" w:rsidRPr="005B282D"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282D">
        <w:rPr>
          <w:rFonts w:ascii="Cambria" w:hAnsi="Cambria" w:cs="Calibri"/>
          <w:b/>
          <w:bCs/>
          <w:sz w:val="26"/>
          <w:szCs w:val="26"/>
        </w:rPr>
        <w:t xml:space="preserve">Projekt umowy </w:t>
      </w:r>
    </w:p>
    <w:p w14:paraId="191FBFFC" w14:textId="77777777" w:rsidR="009C3898" w:rsidRPr="005B282D" w:rsidRDefault="009C3898" w:rsidP="00B83CE6">
      <w:pPr>
        <w:spacing w:after="0"/>
        <w:jc w:val="center"/>
        <w:rPr>
          <w:rFonts w:ascii="Cambria" w:hAnsi="Cambria"/>
          <w:spacing w:val="4"/>
          <w:sz w:val="10"/>
          <w:szCs w:val="10"/>
        </w:rPr>
      </w:pPr>
    </w:p>
    <w:p w14:paraId="7214D659" w14:textId="77777777" w:rsidR="009C3898" w:rsidRPr="005B282D" w:rsidRDefault="009C3898" w:rsidP="00B83CE6">
      <w:pPr>
        <w:spacing w:after="0"/>
        <w:jc w:val="center"/>
        <w:rPr>
          <w:rFonts w:ascii="Cambria" w:hAnsi="Cambria"/>
          <w:b/>
          <w:bCs/>
          <w:sz w:val="24"/>
          <w:szCs w:val="24"/>
        </w:rPr>
      </w:pPr>
      <w:r w:rsidRPr="005B282D">
        <w:rPr>
          <w:rFonts w:ascii="Cambria" w:hAnsi="Cambria"/>
          <w:b/>
          <w:bCs/>
          <w:sz w:val="24"/>
          <w:szCs w:val="24"/>
        </w:rPr>
        <w:t xml:space="preserve">Umowa Nr …… </w:t>
      </w:r>
    </w:p>
    <w:p w14:paraId="24701031" w14:textId="77777777" w:rsidR="009C3898" w:rsidRPr="005B282D" w:rsidRDefault="005F2ADB" w:rsidP="005F2ADB">
      <w:pPr>
        <w:tabs>
          <w:tab w:val="center" w:pos="4536"/>
          <w:tab w:val="left" w:pos="6301"/>
        </w:tabs>
        <w:spacing w:after="0"/>
        <w:jc w:val="left"/>
        <w:rPr>
          <w:rFonts w:ascii="Cambria" w:hAnsi="Cambria"/>
          <w:b/>
          <w:bCs/>
          <w:sz w:val="24"/>
          <w:szCs w:val="24"/>
        </w:rPr>
      </w:pPr>
      <w:r>
        <w:rPr>
          <w:rFonts w:ascii="Cambria" w:hAnsi="Cambria"/>
          <w:b/>
          <w:bCs/>
          <w:sz w:val="24"/>
          <w:szCs w:val="24"/>
        </w:rPr>
        <w:tab/>
      </w:r>
      <w:r w:rsidR="009C3898" w:rsidRPr="005B282D">
        <w:rPr>
          <w:rFonts w:ascii="Cambria" w:hAnsi="Cambria"/>
          <w:b/>
          <w:bCs/>
          <w:sz w:val="24"/>
          <w:szCs w:val="24"/>
        </w:rPr>
        <w:t>na roboty budowlane</w:t>
      </w:r>
      <w:r>
        <w:rPr>
          <w:rFonts w:ascii="Cambria" w:hAnsi="Cambria"/>
          <w:b/>
          <w:bCs/>
          <w:sz w:val="24"/>
          <w:szCs w:val="24"/>
        </w:rPr>
        <w:tab/>
      </w:r>
    </w:p>
    <w:p w14:paraId="7A29E504" w14:textId="77777777" w:rsidR="009C3898" w:rsidRPr="000F0A6E" w:rsidRDefault="009C3898" w:rsidP="00B83CE6">
      <w:pPr>
        <w:pStyle w:val="Default"/>
        <w:spacing w:line="276" w:lineRule="auto"/>
        <w:jc w:val="both"/>
        <w:rPr>
          <w:rFonts w:ascii="Cambria" w:hAnsi="Cambria" w:cs="Cambria"/>
          <w:color w:val="FF0000"/>
        </w:rPr>
      </w:pPr>
    </w:p>
    <w:p w14:paraId="3443B3A7" w14:textId="77777777" w:rsidR="009C3898" w:rsidRPr="005B282D" w:rsidRDefault="009C3898" w:rsidP="00B83CE6">
      <w:pPr>
        <w:pStyle w:val="Default"/>
        <w:spacing w:line="276" w:lineRule="auto"/>
        <w:jc w:val="both"/>
        <w:rPr>
          <w:rFonts w:ascii="Cambria" w:hAnsi="Cambria" w:cs="Cambria"/>
          <w:color w:val="auto"/>
        </w:rPr>
      </w:pPr>
      <w:r w:rsidRPr="005B282D">
        <w:rPr>
          <w:rFonts w:ascii="Cambria" w:hAnsi="Cambria" w:cs="Cambria"/>
          <w:color w:val="auto"/>
        </w:rPr>
        <w:t xml:space="preserve">zawarta w wyniku udzielenia zamówienia publicznego w trybie podstawowym, zgodnie </w:t>
      </w:r>
      <w:r w:rsidR="00223687" w:rsidRPr="005B282D">
        <w:rPr>
          <w:rFonts w:ascii="Cambria" w:hAnsi="Cambria" w:cs="Cambria"/>
          <w:color w:val="auto"/>
        </w:rPr>
        <w:t xml:space="preserve">  </w:t>
      </w:r>
      <w:r w:rsidRPr="005B282D">
        <w:rPr>
          <w:rFonts w:ascii="Cambria" w:hAnsi="Cambria" w:cs="Cambria"/>
          <w:color w:val="auto"/>
        </w:rPr>
        <w:t xml:space="preserve">z przepisami ustawy z dnia 11 września 2019 r. – Prawo zamówień publicznych </w:t>
      </w:r>
    </w:p>
    <w:p w14:paraId="244FE868" w14:textId="77777777" w:rsidR="004C106A" w:rsidRPr="005B282D" w:rsidRDefault="009C3898" w:rsidP="004C106A">
      <w:pPr>
        <w:pStyle w:val="Default"/>
        <w:spacing w:line="276" w:lineRule="auto"/>
        <w:rPr>
          <w:rFonts w:ascii="Cambria" w:hAnsi="Cambria" w:cs="Cambria"/>
          <w:color w:val="auto"/>
        </w:rPr>
      </w:pPr>
      <w:r w:rsidRPr="005B282D">
        <w:rPr>
          <w:rFonts w:ascii="Cambria" w:hAnsi="Cambria" w:cs="Cambria"/>
          <w:color w:val="auto"/>
        </w:rPr>
        <w:t>zawarta dnia ....................</w:t>
      </w:r>
      <w:r w:rsidR="00B27946" w:rsidRPr="005B282D">
        <w:rPr>
          <w:rFonts w:ascii="Cambria" w:hAnsi="Cambria" w:cs="Cambria"/>
          <w:color w:val="auto"/>
        </w:rPr>
        <w:t xml:space="preserve"> </w:t>
      </w:r>
      <w:r w:rsidRPr="005B282D">
        <w:rPr>
          <w:rFonts w:ascii="Cambria" w:hAnsi="Cambria" w:cs="Cambria"/>
          <w:color w:val="auto"/>
        </w:rPr>
        <w:t xml:space="preserve"> r. w </w:t>
      </w:r>
      <w:r w:rsidR="004C106A" w:rsidRPr="005B282D">
        <w:rPr>
          <w:rFonts w:ascii="Cambria" w:hAnsi="Cambria" w:cs="Cambria"/>
          <w:color w:val="auto"/>
        </w:rPr>
        <w:t xml:space="preserve">Ostrowie Lubelskim </w:t>
      </w:r>
    </w:p>
    <w:p w14:paraId="2893B659" w14:textId="77777777" w:rsidR="00030A9F" w:rsidRPr="005B282D" w:rsidRDefault="009C3898" w:rsidP="00B83CE6">
      <w:pPr>
        <w:rPr>
          <w:rFonts w:ascii="Cambria" w:hAnsi="Cambria" w:cs="Cambria"/>
          <w:sz w:val="24"/>
          <w:szCs w:val="24"/>
        </w:rPr>
      </w:pPr>
      <w:r w:rsidRPr="005B282D">
        <w:rPr>
          <w:rFonts w:ascii="Cambria" w:hAnsi="Cambria" w:cs="Cambria"/>
          <w:sz w:val="24"/>
          <w:szCs w:val="24"/>
        </w:rPr>
        <w:t>pomiędzy:</w:t>
      </w:r>
    </w:p>
    <w:p w14:paraId="63E0A390" w14:textId="602079FB" w:rsidR="002A4E22" w:rsidRPr="002A4E22" w:rsidRDefault="002A4E22" w:rsidP="002A4E22">
      <w:pPr>
        <w:pStyle w:val="Bezodstpw"/>
        <w:rPr>
          <w:rFonts w:ascii="Cambria" w:hAnsi="Cambria"/>
          <w:sz w:val="24"/>
          <w:szCs w:val="24"/>
        </w:rPr>
      </w:pPr>
      <w:bookmarkStart w:id="0" w:name="_Hlk205538985"/>
      <w:r w:rsidRPr="002A4E22">
        <w:rPr>
          <w:rFonts w:ascii="Cambria" w:hAnsi="Cambria"/>
          <w:b/>
          <w:bCs/>
          <w:sz w:val="24"/>
          <w:szCs w:val="24"/>
        </w:rPr>
        <w:t>Stowarzyszenie Inicjatyw Edukacyjnych ,,PRO EDUCATIO”</w:t>
      </w:r>
      <w:r w:rsidRPr="002A4E22">
        <w:rPr>
          <w:rFonts w:ascii="Cambria" w:hAnsi="Cambria"/>
          <w:sz w:val="24"/>
          <w:szCs w:val="24"/>
        </w:rPr>
        <w:t xml:space="preserve"> </w:t>
      </w:r>
      <w:r>
        <w:rPr>
          <w:rFonts w:ascii="Cambria" w:hAnsi="Cambria"/>
          <w:sz w:val="24"/>
          <w:szCs w:val="24"/>
        </w:rPr>
        <w:t xml:space="preserve">z siedzibą </w:t>
      </w:r>
      <w:r w:rsidRPr="002A4E22">
        <w:rPr>
          <w:rFonts w:ascii="Cambria" w:hAnsi="Cambria"/>
          <w:sz w:val="24"/>
          <w:szCs w:val="24"/>
        </w:rPr>
        <w:t>ul. Unicka 5, 21-110 Ostrów Lubelski</w:t>
      </w:r>
      <w:bookmarkEnd w:id="0"/>
      <w:r>
        <w:rPr>
          <w:rFonts w:ascii="Cambria" w:hAnsi="Cambria"/>
          <w:sz w:val="24"/>
          <w:szCs w:val="24"/>
        </w:rPr>
        <w:t xml:space="preserve"> </w:t>
      </w:r>
      <w:r w:rsidRPr="002A4E22">
        <w:rPr>
          <w:rFonts w:ascii="Cambria" w:hAnsi="Cambria"/>
          <w:sz w:val="24"/>
          <w:szCs w:val="24"/>
        </w:rPr>
        <w:t>NIP 714 187 87 60</w:t>
      </w:r>
      <w:r>
        <w:rPr>
          <w:rFonts w:ascii="Cambria" w:hAnsi="Cambria"/>
          <w:sz w:val="24"/>
          <w:szCs w:val="24"/>
        </w:rPr>
        <w:t xml:space="preserve">, </w:t>
      </w:r>
      <w:r w:rsidRPr="002A4E22">
        <w:rPr>
          <w:rFonts w:ascii="Cambria" w:hAnsi="Cambria"/>
          <w:sz w:val="24"/>
          <w:szCs w:val="24"/>
        </w:rPr>
        <w:t>Regon 432713702</w:t>
      </w:r>
    </w:p>
    <w:p w14:paraId="6A7FE33B" w14:textId="77777777" w:rsidR="004C106A" w:rsidRPr="005B282D" w:rsidRDefault="004C106A" w:rsidP="004C106A">
      <w:pPr>
        <w:spacing w:after="0"/>
        <w:rPr>
          <w:rFonts w:ascii="Cambria" w:hAnsi="Cambria" w:cs="Arial"/>
          <w:sz w:val="24"/>
          <w:szCs w:val="24"/>
        </w:rPr>
      </w:pPr>
      <w:r w:rsidRPr="005B282D">
        <w:rPr>
          <w:rFonts w:ascii="Cambria" w:hAnsi="Cambria"/>
          <w:sz w:val="24"/>
          <w:szCs w:val="24"/>
        </w:rPr>
        <w:t xml:space="preserve">zwaną w dalszej części umowy </w:t>
      </w:r>
      <w:r w:rsidRPr="005B282D">
        <w:rPr>
          <w:rFonts w:ascii="Cambria" w:hAnsi="Cambria"/>
          <w:b/>
          <w:sz w:val="24"/>
          <w:szCs w:val="24"/>
        </w:rPr>
        <w:t>„Zamawiającym”</w:t>
      </w:r>
      <w:r w:rsidRPr="005B282D">
        <w:rPr>
          <w:rFonts w:ascii="Cambria" w:hAnsi="Cambria"/>
          <w:sz w:val="24"/>
          <w:szCs w:val="24"/>
        </w:rPr>
        <w:t>,</w:t>
      </w:r>
    </w:p>
    <w:p w14:paraId="473D45CB" w14:textId="77777777" w:rsidR="004C106A" w:rsidRPr="005B282D" w:rsidRDefault="004C106A" w:rsidP="004C106A">
      <w:pPr>
        <w:pStyle w:val="Default"/>
        <w:rPr>
          <w:rFonts w:ascii="Cambria" w:hAnsi="Cambria" w:cs="Cambria"/>
          <w:color w:val="auto"/>
        </w:rPr>
      </w:pPr>
      <w:r w:rsidRPr="005B282D">
        <w:rPr>
          <w:rFonts w:ascii="Cambria" w:hAnsi="Cambria" w:cs="Cambria"/>
          <w:color w:val="auto"/>
        </w:rPr>
        <w:t xml:space="preserve">reprezentowaną przez: </w:t>
      </w:r>
    </w:p>
    <w:p w14:paraId="0E2DD2C2" w14:textId="5D73B739" w:rsidR="004C106A" w:rsidRPr="005B282D" w:rsidRDefault="002A4E22" w:rsidP="004C106A">
      <w:pPr>
        <w:spacing w:after="0"/>
        <w:rPr>
          <w:rFonts w:ascii="Cambria" w:hAnsi="Cambria"/>
          <w:sz w:val="24"/>
          <w:szCs w:val="24"/>
        </w:rPr>
      </w:pPr>
      <w:r>
        <w:rPr>
          <w:rFonts w:ascii="Cambria" w:hAnsi="Cambria"/>
          <w:b/>
          <w:sz w:val="24"/>
          <w:szCs w:val="24"/>
        </w:rPr>
        <w:t>……………………………………………………………</w:t>
      </w:r>
    </w:p>
    <w:p w14:paraId="53C1D13B" w14:textId="77777777" w:rsidR="009C3898" w:rsidRPr="005B282D" w:rsidRDefault="009C3898" w:rsidP="00CF62A3">
      <w:pPr>
        <w:pStyle w:val="Textbody"/>
        <w:spacing w:after="0" w:line="276" w:lineRule="auto"/>
        <w:rPr>
          <w:rFonts w:ascii="Cambria" w:hAnsi="Cambria" w:cs="Calibri"/>
        </w:rPr>
      </w:pPr>
      <w:r w:rsidRPr="005B282D">
        <w:rPr>
          <w:rFonts w:ascii="Cambria" w:hAnsi="Cambria" w:cs="Calibri"/>
        </w:rPr>
        <w:t>a</w:t>
      </w:r>
    </w:p>
    <w:p w14:paraId="4D849EF2" w14:textId="77777777" w:rsidR="009C3898" w:rsidRPr="005B282D" w:rsidRDefault="009C3898" w:rsidP="00B83CE6">
      <w:pPr>
        <w:pStyle w:val="Default"/>
        <w:spacing w:line="276" w:lineRule="auto"/>
        <w:jc w:val="both"/>
        <w:rPr>
          <w:rFonts w:ascii="Cambria" w:hAnsi="Cambria" w:cs="Calibri"/>
          <w:color w:val="auto"/>
        </w:rPr>
      </w:pPr>
      <w:r w:rsidRPr="005B282D">
        <w:rPr>
          <w:rFonts w:ascii="Cambria" w:hAnsi="Cambria" w:cs="Calibri"/>
          <w:color w:val="auto"/>
        </w:rPr>
        <w:t xml:space="preserve">*gdy kontrahentem jest spółka prawa handlowego: </w:t>
      </w:r>
    </w:p>
    <w:p w14:paraId="73D293EF" w14:textId="77777777" w:rsidR="009C3898" w:rsidRPr="005B282D" w:rsidRDefault="009C3898" w:rsidP="00B83CE6">
      <w:pPr>
        <w:pStyle w:val="Default"/>
        <w:spacing w:line="276" w:lineRule="auto"/>
        <w:jc w:val="both"/>
        <w:rPr>
          <w:rFonts w:ascii="Cambria" w:hAnsi="Cambria" w:cs="Calibri"/>
          <w:color w:val="auto"/>
        </w:rPr>
      </w:pPr>
      <w:r w:rsidRPr="005B282D">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5B282D">
        <w:rPr>
          <w:rFonts w:ascii="Cambria" w:hAnsi="Cambria" w:cs="Calibri"/>
          <w:color w:val="auto"/>
        </w:rPr>
        <w:t>........</w:t>
      </w:r>
      <w:r w:rsidRPr="005B282D">
        <w:rPr>
          <w:rFonts w:ascii="Cambria" w:hAnsi="Cambria" w:cs="Calibri"/>
          <w:color w:val="auto"/>
        </w:rPr>
        <w:t>, NIP ……………….., REGON ……………………..</w:t>
      </w:r>
      <w:r w:rsidRPr="005B282D">
        <w:rPr>
          <w:rFonts w:ascii="Cambria" w:hAnsi="Cambria"/>
          <w:i/>
          <w:iCs/>
          <w:color w:val="auto"/>
        </w:rPr>
        <w:t>,</w:t>
      </w:r>
      <w:r w:rsidRPr="005B282D">
        <w:rPr>
          <w:rFonts w:ascii="Cambria" w:hAnsi="Cambria" w:cs="Calibri"/>
          <w:color w:val="auto"/>
        </w:rPr>
        <w:t xml:space="preserve"> zwaną dalej „Wykonawcą”, reprezentowaną przez ..........</w:t>
      </w:r>
      <w:r w:rsidRPr="005B282D">
        <w:rPr>
          <w:rStyle w:val="Znakiprzypiswdolnych"/>
          <w:rFonts w:ascii="Cambria" w:hAnsi="Cambria" w:cs="Calibri"/>
          <w:color w:val="auto"/>
        </w:rPr>
        <w:footnoteReference w:id="1"/>
      </w:r>
      <w:r w:rsidRPr="005B282D">
        <w:rPr>
          <w:rFonts w:ascii="Cambria" w:hAnsi="Cambria" w:cs="Calibri"/>
          <w:color w:val="auto"/>
        </w:rPr>
        <w:t>/reprezentowaną przez … działającą/-ego na podstawie pełnomocnictwa, stanowiącego załącznik do umowy</w:t>
      </w:r>
      <w:r w:rsidRPr="005B282D">
        <w:rPr>
          <w:rStyle w:val="Znakiprzypiswdolnych"/>
          <w:rFonts w:ascii="Cambria" w:hAnsi="Cambria" w:cs="Calibri"/>
          <w:color w:val="auto"/>
        </w:rPr>
        <w:footnoteReference w:id="2"/>
      </w:r>
      <w:r w:rsidRPr="005B282D">
        <w:rPr>
          <w:rFonts w:ascii="Cambria" w:hAnsi="Cambria" w:cs="Calibri"/>
          <w:color w:val="auto"/>
        </w:rPr>
        <w:t xml:space="preserve">, </w:t>
      </w:r>
    </w:p>
    <w:p w14:paraId="708238D9" w14:textId="77777777" w:rsidR="009C3898" w:rsidRPr="005B282D" w:rsidRDefault="009C3898" w:rsidP="00B83CE6">
      <w:pPr>
        <w:pStyle w:val="Default"/>
        <w:spacing w:line="276" w:lineRule="auto"/>
        <w:jc w:val="both"/>
        <w:rPr>
          <w:rFonts w:ascii="Cambria" w:hAnsi="Cambria" w:cs="Calibri"/>
          <w:color w:val="auto"/>
        </w:rPr>
      </w:pPr>
    </w:p>
    <w:p w14:paraId="4ECBD4F1" w14:textId="77777777" w:rsidR="009C3898" w:rsidRPr="005B282D" w:rsidRDefault="009C3898" w:rsidP="00B83CE6">
      <w:pPr>
        <w:pStyle w:val="Default"/>
        <w:spacing w:line="276" w:lineRule="auto"/>
        <w:jc w:val="both"/>
        <w:rPr>
          <w:rFonts w:ascii="Cambria" w:hAnsi="Cambria" w:cs="Calibri"/>
          <w:color w:val="auto"/>
        </w:rPr>
      </w:pPr>
      <w:r w:rsidRPr="005B282D">
        <w:rPr>
          <w:rFonts w:ascii="Cambria" w:hAnsi="Cambria" w:cs="Calibri"/>
          <w:color w:val="auto"/>
        </w:rPr>
        <w:t xml:space="preserve">*gdy kontrahentem jest osoba fizyczna prowadząca działalność gospodarczą: </w:t>
      </w:r>
    </w:p>
    <w:p w14:paraId="7CB501FB" w14:textId="77777777" w:rsidR="009C3898" w:rsidRPr="005B282D" w:rsidRDefault="009C3898" w:rsidP="00B83CE6">
      <w:pPr>
        <w:pStyle w:val="Default"/>
        <w:spacing w:line="276" w:lineRule="auto"/>
        <w:jc w:val="both"/>
        <w:rPr>
          <w:rFonts w:ascii="Cambria" w:hAnsi="Cambria" w:cs="Calibri"/>
          <w:color w:val="auto"/>
        </w:rPr>
      </w:pPr>
      <w:r w:rsidRPr="005B282D">
        <w:rPr>
          <w:rFonts w:ascii="Cambria" w:hAnsi="Cambria" w:cs="Calibri"/>
          <w:color w:val="auto"/>
        </w:rPr>
        <w:t>Panią/Panem ………., prowadzącą/-</w:t>
      </w:r>
      <w:proofErr w:type="spellStart"/>
      <w:r w:rsidRPr="005B282D">
        <w:rPr>
          <w:rFonts w:ascii="Cambria" w:hAnsi="Cambria" w:cs="Calibri"/>
          <w:color w:val="auto"/>
        </w:rPr>
        <w:t>ym</w:t>
      </w:r>
      <w:proofErr w:type="spellEnd"/>
      <w:r w:rsidRPr="005B282D">
        <w:rPr>
          <w:rFonts w:ascii="Cambria" w:hAnsi="Cambria" w:cs="Calibri"/>
          <w:color w:val="auto"/>
        </w:rPr>
        <w:t xml:space="preserve"> działalność gospodarczą pod firmą „…” z siedzibą w … (wpisać tylko nazwę miasta/miejscowości), ul. ……………….. (wpisać adres</w:t>
      </w:r>
      <w:r w:rsidR="00B27946" w:rsidRPr="005B282D">
        <w:rPr>
          <w:rFonts w:ascii="Cambria" w:hAnsi="Cambria" w:cs="Calibri"/>
          <w:color w:val="auto"/>
        </w:rPr>
        <w:t>)</w:t>
      </w:r>
      <w:r w:rsidRPr="005B282D">
        <w:rPr>
          <w:rFonts w:ascii="Cambria" w:hAnsi="Cambria" w:cs="Calibri"/>
          <w:color w:val="auto"/>
        </w:rPr>
        <w:t xml:space="preserve">, NIP ……………, REGON …………., </w:t>
      </w:r>
      <w:r w:rsidRPr="005B282D">
        <w:rPr>
          <w:rFonts w:ascii="Cambria" w:hAnsi="Cambria"/>
          <w:i/>
          <w:iCs/>
          <w:color w:val="auto"/>
        </w:rPr>
        <w:t>,</w:t>
      </w:r>
      <w:r w:rsidRPr="005B282D">
        <w:rPr>
          <w:rFonts w:ascii="Cambria" w:hAnsi="Cambria" w:cs="Calibri"/>
          <w:color w:val="auto"/>
        </w:rPr>
        <w:t xml:space="preserve"> zwaną/-</w:t>
      </w:r>
      <w:proofErr w:type="spellStart"/>
      <w:r w:rsidRPr="005B282D">
        <w:rPr>
          <w:rFonts w:ascii="Cambria" w:hAnsi="Cambria" w:cs="Calibri"/>
          <w:color w:val="auto"/>
        </w:rPr>
        <w:t>ym</w:t>
      </w:r>
      <w:proofErr w:type="spellEnd"/>
      <w:r w:rsidRPr="005B282D">
        <w:rPr>
          <w:rFonts w:ascii="Cambria" w:hAnsi="Cambria" w:cs="Calibri"/>
          <w:color w:val="auto"/>
        </w:rPr>
        <w:t xml:space="preserve"> dalej „Wykonawcą”, reprezentowaną/-</w:t>
      </w:r>
      <w:proofErr w:type="spellStart"/>
      <w:r w:rsidRPr="005B282D">
        <w:rPr>
          <w:rFonts w:ascii="Cambria" w:hAnsi="Cambria" w:cs="Calibri"/>
          <w:color w:val="auto"/>
        </w:rPr>
        <w:t>ym</w:t>
      </w:r>
      <w:proofErr w:type="spellEnd"/>
      <w:r w:rsidRPr="005B282D">
        <w:rPr>
          <w:rFonts w:ascii="Cambria" w:hAnsi="Cambria" w:cs="Calibri"/>
          <w:color w:val="auto"/>
        </w:rPr>
        <w:t xml:space="preserve"> przez … działającą/-ego na podstawie pełnomocnictwa, stanowiącego załącznik do umowy</w:t>
      </w:r>
      <w:r w:rsidRPr="005B282D">
        <w:rPr>
          <w:rStyle w:val="Znakiprzypiswdolnych"/>
          <w:rFonts w:ascii="Cambria" w:hAnsi="Cambria" w:cs="Calibri"/>
          <w:color w:val="auto"/>
        </w:rPr>
        <w:footnoteReference w:id="3"/>
      </w:r>
      <w:r w:rsidRPr="005B282D">
        <w:rPr>
          <w:rFonts w:ascii="Cambria" w:hAnsi="Cambria" w:cs="Calibri"/>
          <w:color w:val="auto"/>
        </w:rPr>
        <w:t xml:space="preserve">, </w:t>
      </w:r>
    </w:p>
    <w:p w14:paraId="4719F19F" w14:textId="77777777" w:rsidR="009C3898" w:rsidRPr="005B282D" w:rsidRDefault="009C3898" w:rsidP="00B83CE6">
      <w:pPr>
        <w:pStyle w:val="Default"/>
        <w:spacing w:line="276" w:lineRule="auto"/>
        <w:jc w:val="both"/>
        <w:rPr>
          <w:rFonts w:ascii="Cambria" w:hAnsi="Cambria" w:cs="Calibri"/>
          <w:color w:val="auto"/>
        </w:rPr>
      </w:pPr>
      <w:r w:rsidRPr="005B282D">
        <w:rPr>
          <w:rFonts w:ascii="Cambria" w:hAnsi="Cambria" w:cs="Calibri"/>
          <w:color w:val="auto"/>
        </w:rPr>
        <w:t>wspólnie zwanymi dalej „Stronami”.</w:t>
      </w:r>
    </w:p>
    <w:p w14:paraId="495728EB" w14:textId="77777777" w:rsidR="00D0588F" w:rsidRPr="000F0A6E" w:rsidRDefault="00D0588F" w:rsidP="0061311A">
      <w:pPr>
        <w:spacing w:after="0"/>
        <w:rPr>
          <w:rFonts w:ascii="Cambria" w:hAnsi="Cambria"/>
          <w:b/>
          <w:bCs/>
          <w:color w:val="FF0000"/>
          <w:sz w:val="24"/>
          <w:szCs w:val="24"/>
        </w:rPr>
      </w:pPr>
    </w:p>
    <w:p w14:paraId="2FC99624" w14:textId="77777777" w:rsidR="00FD49A3" w:rsidRPr="005B282D" w:rsidRDefault="00FD49A3" w:rsidP="0061311A">
      <w:pPr>
        <w:autoSpaceDE w:val="0"/>
        <w:autoSpaceDN w:val="0"/>
        <w:spacing w:after="0"/>
        <w:rPr>
          <w:rFonts w:ascii="Cambria" w:hAnsi="Cambria"/>
          <w:b/>
          <w:bCs/>
          <w:sz w:val="24"/>
          <w:szCs w:val="24"/>
        </w:rPr>
      </w:pPr>
    </w:p>
    <w:p w14:paraId="6391A397" w14:textId="77777777" w:rsidR="009C3898" w:rsidRPr="005B282D" w:rsidRDefault="009C3898" w:rsidP="00B83CE6">
      <w:pPr>
        <w:spacing w:after="0"/>
        <w:jc w:val="center"/>
        <w:rPr>
          <w:rFonts w:ascii="Cambria" w:hAnsi="Cambria"/>
          <w:b/>
          <w:bCs/>
          <w:sz w:val="24"/>
          <w:szCs w:val="24"/>
        </w:rPr>
      </w:pPr>
      <w:r w:rsidRPr="005B282D">
        <w:rPr>
          <w:rFonts w:ascii="Cambria" w:hAnsi="Cambria"/>
          <w:b/>
          <w:bCs/>
          <w:sz w:val="24"/>
          <w:szCs w:val="24"/>
        </w:rPr>
        <w:t>Oświadczenia Stron</w:t>
      </w:r>
    </w:p>
    <w:p w14:paraId="653DC0C1" w14:textId="77777777" w:rsidR="009C3898" w:rsidRPr="005B282D" w:rsidRDefault="009C3898" w:rsidP="00B83CE6">
      <w:pPr>
        <w:pStyle w:val="Default"/>
        <w:numPr>
          <w:ilvl w:val="0"/>
          <w:numId w:val="1"/>
        </w:numPr>
        <w:spacing w:line="276" w:lineRule="auto"/>
        <w:ind w:left="567" w:hanging="567"/>
        <w:jc w:val="both"/>
        <w:rPr>
          <w:rFonts w:ascii="Cambria" w:hAnsi="Cambria" w:cs="Calibri"/>
          <w:color w:val="auto"/>
        </w:rPr>
      </w:pPr>
      <w:r w:rsidRPr="005B282D">
        <w:rPr>
          <w:rFonts w:ascii="Cambria" w:hAnsi="Cambria"/>
          <w:color w:val="auto"/>
        </w:rPr>
        <w:t xml:space="preserve">Strony oświadczają, że niniejsza umowa, zwana dalej „umową”, została zawarta </w:t>
      </w:r>
      <w:r w:rsidRPr="005B282D">
        <w:rPr>
          <w:rFonts w:ascii="Cambria" w:hAnsi="Cambria"/>
          <w:color w:val="auto"/>
        </w:rPr>
        <w:br/>
        <w:t xml:space="preserve">w wyniku udzielenia zamówienia publicznego w trybie podstawowym, zgodnie </w:t>
      </w:r>
      <w:r w:rsidR="00716E54" w:rsidRPr="005B282D">
        <w:rPr>
          <w:rFonts w:ascii="Cambria" w:hAnsi="Cambria"/>
          <w:color w:val="auto"/>
        </w:rPr>
        <w:t xml:space="preserve">                    </w:t>
      </w:r>
      <w:r w:rsidRPr="005B282D">
        <w:rPr>
          <w:rFonts w:ascii="Cambria" w:hAnsi="Cambria"/>
          <w:color w:val="auto"/>
        </w:rPr>
        <w:t>z przepisami ustawy z dnia 11 września 2019 r. – Prawo zamówień publicznych.</w:t>
      </w:r>
    </w:p>
    <w:p w14:paraId="0D189158" w14:textId="38646821" w:rsidR="005B282D" w:rsidRPr="005B282D" w:rsidRDefault="009C3898" w:rsidP="005B282D">
      <w:pPr>
        <w:pStyle w:val="Default"/>
        <w:numPr>
          <w:ilvl w:val="0"/>
          <w:numId w:val="1"/>
        </w:numPr>
        <w:spacing w:line="276" w:lineRule="auto"/>
        <w:ind w:left="567" w:hanging="567"/>
        <w:jc w:val="both"/>
        <w:rPr>
          <w:rFonts w:ascii="Cambria" w:hAnsi="Cambria" w:cs="Calibri"/>
          <w:color w:val="auto"/>
        </w:rPr>
      </w:pPr>
      <w:r w:rsidRPr="005B282D">
        <w:rPr>
          <w:rFonts w:ascii="Cambria" w:hAnsi="Cambria"/>
          <w:color w:val="auto"/>
        </w:rPr>
        <w:t xml:space="preserve">Zamawiający oświadcza, że niniejsze postępowanie współfinansowane jest </w:t>
      </w:r>
      <w:r w:rsidR="00716E54" w:rsidRPr="005B282D">
        <w:rPr>
          <w:rFonts w:ascii="Cambria" w:hAnsi="Cambria"/>
          <w:color w:val="auto"/>
        </w:rPr>
        <w:t xml:space="preserve">                            </w:t>
      </w:r>
      <w:r w:rsidR="005B282D" w:rsidRPr="005B282D">
        <w:rPr>
          <w:rFonts w:ascii="Cambria" w:hAnsi="Cambria"/>
          <w:color w:val="auto"/>
        </w:rPr>
        <w:t xml:space="preserve">ze środków </w:t>
      </w:r>
      <w:r w:rsidR="002A4E22">
        <w:rPr>
          <w:rFonts w:ascii="Cambria" w:hAnsi="Cambria"/>
          <w:color w:val="auto"/>
        </w:rPr>
        <w:t>………………………………………………….</w:t>
      </w:r>
      <w:r w:rsidR="00626DF2">
        <w:rPr>
          <w:rFonts w:ascii="Cambria" w:hAnsi="Cambria"/>
          <w:color w:val="auto"/>
        </w:rPr>
        <w:t>.</w:t>
      </w:r>
    </w:p>
    <w:p w14:paraId="028C9FA9" w14:textId="77777777" w:rsidR="005B282D" w:rsidRDefault="005B282D" w:rsidP="00B83CE6">
      <w:pPr>
        <w:autoSpaceDE w:val="0"/>
        <w:spacing w:after="0"/>
        <w:jc w:val="center"/>
        <w:rPr>
          <w:rFonts w:ascii="Cambria" w:hAnsi="Cambria"/>
          <w:b/>
          <w:bCs/>
          <w:color w:val="FF0000"/>
          <w:sz w:val="24"/>
          <w:szCs w:val="24"/>
        </w:rPr>
      </w:pPr>
    </w:p>
    <w:p w14:paraId="113E21E7" w14:textId="77777777" w:rsidR="002A4E22" w:rsidRDefault="002A4E22" w:rsidP="00B83CE6">
      <w:pPr>
        <w:autoSpaceDE w:val="0"/>
        <w:spacing w:after="0"/>
        <w:jc w:val="center"/>
        <w:rPr>
          <w:rFonts w:ascii="Cambria" w:hAnsi="Cambria"/>
          <w:b/>
          <w:bCs/>
          <w:sz w:val="24"/>
          <w:szCs w:val="24"/>
        </w:rPr>
      </w:pPr>
    </w:p>
    <w:p w14:paraId="08DEC5B6" w14:textId="77777777" w:rsidR="002A4E22" w:rsidRDefault="002A4E22" w:rsidP="00B83CE6">
      <w:pPr>
        <w:autoSpaceDE w:val="0"/>
        <w:spacing w:after="0"/>
        <w:jc w:val="center"/>
        <w:rPr>
          <w:rFonts w:ascii="Cambria" w:hAnsi="Cambria"/>
          <w:b/>
          <w:bCs/>
          <w:sz w:val="24"/>
          <w:szCs w:val="24"/>
        </w:rPr>
      </w:pPr>
    </w:p>
    <w:p w14:paraId="67D5BCD5" w14:textId="17A75118" w:rsidR="00063697" w:rsidRPr="005B282D" w:rsidRDefault="00063697" w:rsidP="00B83CE6">
      <w:pPr>
        <w:autoSpaceDE w:val="0"/>
        <w:spacing w:after="0"/>
        <w:jc w:val="center"/>
        <w:rPr>
          <w:rFonts w:ascii="Cambria" w:hAnsi="Cambria"/>
          <w:b/>
          <w:bCs/>
          <w:sz w:val="24"/>
          <w:szCs w:val="24"/>
        </w:rPr>
      </w:pPr>
      <w:r w:rsidRPr="005B282D">
        <w:rPr>
          <w:rFonts w:ascii="Cambria" w:hAnsi="Cambria"/>
          <w:b/>
          <w:bCs/>
          <w:sz w:val="24"/>
          <w:szCs w:val="24"/>
        </w:rPr>
        <w:lastRenderedPageBreak/>
        <w:t>§ 1</w:t>
      </w:r>
    </w:p>
    <w:p w14:paraId="0DBA1831" w14:textId="77777777" w:rsidR="00063697" w:rsidRPr="005B282D" w:rsidRDefault="00063697" w:rsidP="00B83CE6">
      <w:pPr>
        <w:autoSpaceDE w:val="0"/>
        <w:spacing w:after="0"/>
        <w:jc w:val="center"/>
        <w:rPr>
          <w:rFonts w:ascii="Cambria" w:hAnsi="Cambria"/>
          <w:b/>
          <w:bCs/>
          <w:sz w:val="24"/>
          <w:szCs w:val="24"/>
        </w:rPr>
      </w:pPr>
      <w:r w:rsidRPr="005B282D">
        <w:rPr>
          <w:rFonts w:ascii="Cambria" w:hAnsi="Cambria"/>
          <w:b/>
          <w:bCs/>
          <w:sz w:val="24"/>
          <w:szCs w:val="24"/>
        </w:rPr>
        <w:t>Przedmiot umowy</w:t>
      </w:r>
    </w:p>
    <w:p w14:paraId="373ECDFE" w14:textId="26343B71" w:rsidR="005B282D" w:rsidRPr="005B282D" w:rsidRDefault="00063697" w:rsidP="005B282D">
      <w:pPr>
        <w:numPr>
          <w:ilvl w:val="0"/>
          <w:numId w:val="2"/>
        </w:numPr>
        <w:adjustRightInd/>
        <w:spacing w:after="0"/>
        <w:ind w:left="426"/>
        <w:contextualSpacing/>
        <w:rPr>
          <w:rFonts w:ascii="Cambria" w:hAnsi="Cambria"/>
          <w:b/>
          <w:bCs/>
          <w:sz w:val="24"/>
          <w:szCs w:val="24"/>
        </w:rPr>
      </w:pPr>
      <w:r w:rsidRPr="005B282D">
        <w:rPr>
          <w:rFonts w:ascii="Cambria" w:hAnsi="Cambria"/>
          <w:sz w:val="24"/>
          <w:szCs w:val="24"/>
        </w:rPr>
        <w:t xml:space="preserve">Zamawiający zleca, a Wykonawca przyjmuje do realizacji zamówienie publiczne pn.: </w:t>
      </w:r>
      <w:bookmarkStart w:id="1" w:name="_Hlk66180577"/>
      <w:bookmarkStart w:id="2" w:name="_Hlk94337913"/>
      <w:bookmarkStart w:id="3" w:name="_Hlk94459366"/>
      <w:r w:rsidR="00CE3AAF" w:rsidRPr="00CE3AAF">
        <w:rPr>
          <w:rFonts w:ascii="Cambria" w:hAnsi="Cambria"/>
          <w:sz w:val="24"/>
          <w:szCs w:val="24"/>
        </w:rPr>
        <w:t>„</w:t>
      </w:r>
      <w:r w:rsidR="002A4E22" w:rsidRPr="008E2E07">
        <w:rPr>
          <w:rFonts w:ascii="Cambria" w:hAnsi="Cambria"/>
          <w:b/>
          <w:bCs/>
        </w:rPr>
        <w:t>Wykonanie kompleksowego remontu  łazienek w Warsztacie Terapii Zajęciowej</w:t>
      </w:r>
      <w:r w:rsidR="00CE3AAF" w:rsidRPr="00CE3AAF">
        <w:rPr>
          <w:rFonts w:ascii="Cambria" w:hAnsi="Cambria" w:cs="Arial"/>
          <w:b/>
          <w:bCs/>
          <w:sz w:val="24"/>
          <w:szCs w:val="24"/>
        </w:rPr>
        <w:t>”.</w:t>
      </w:r>
    </w:p>
    <w:bookmarkEnd w:id="1"/>
    <w:bookmarkEnd w:id="2"/>
    <w:bookmarkEnd w:id="3"/>
    <w:p w14:paraId="4D078584" w14:textId="4F23B5EE" w:rsidR="002A4E22" w:rsidRPr="002A4E22" w:rsidRDefault="00B56F02" w:rsidP="002A4E22">
      <w:pPr>
        <w:numPr>
          <w:ilvl w:val="0"/>
          <w:numId w:val="2"/>
        </w:numPr>
        <w:adjustRightInd/>
        <w:spacing w:after="0"/>
        <w:ind w:left="426"/>
        <w:contextualSpacing/>
        <w:rPr>
          <w:rFonts w:ascii="Cambria" w:hAnsi="Cambria"/>
          <w:sz w:val="24"/>
          <w:szCs w:val="24"/>
        </w:rPr>
      </w:pPr>
      <w:r w:rsidRPr="00B56F02">
        <w:rPr>
          <w:rFonts w:ascii="Cambria" w:hAnsi="Cambria" w:cs="Times New Roman"/>
          <w:sz w:val="24"/>
          <w:szCs w:val="24"/>
          <w:lang w:eastAsia="pl-PL"/>
        </w:rPr>
        <w:t xml:space="preserve">Zakres inwestycji </w:t>
      </w:r>
      <w:r w:rsidRPr="002A4E22">
        <w:rPr>
          <w:rFonts w:ascii="Cambria" w:hAnsi="Cambria" w:cs="Times New Roman"/>
          <w:sz w:val="24"/>
          <w:szCs w:val="24"/>
          <w:lang w:eastAsia="pl-PL"/>
        </w:rPr>
        <w:t>obejmuje</w:t>
      </w:r>
      <w:r w:rsidR="002A4E22">
        <w:rPr>
          <w:rFonts w:ascii="Cambria" w:hAnsi="Cambria" w:cs="Times New Roman"/>
          <w:sz w:val="24"/>
          <w:szCs w:val="24"/>
          <w:lang w:eastAsia="pl-PL"/>
        </w:rPr>
        <w:t xml:space="preserve"> </w:t>
      </w:r>
      <w:r w:rsidR="002A4E22" w:rsidRPr="002A4E22">
        <w:rPr>
          <w:rFonts w:ascii="Cambria" w:hAnsi="Cambria"/>
          <w:sz w:val="24"/>
          <w:szCs w:val="24"/>
        </w:rPr>
        <w:t xml:space="preserve">wykonanie kompleksowego remontu  łazienek </w:t>
      </w:r>
      <w:r w:rsidR="002A4E22">
        <w:rPr>
          <w:rFonts w:ascii="Cambria" w:hAnsi="Cambria"/>
          <w:sz w:val="24"/>
          <w:szCs w:val="24"/>
        </w:rPr>
        <w:t xml:space="preserve">                            </w:t>
      </w:r>
      <w:r w:rsidR="002A4E22" w:rsidRPr="002A4E22">
        <w:rPr>
          <w:rFonts w:ascii="Cambria" w:hAnsi="Cambria"/>
          <w:sz w:val="24"/>
          <w:szCs w:val="24"/>
        </w:rPr>
        <w:t xml:space="preserve">w Warsztacie Terapii Zajęciowej. Placówka dostępna dla osób </w:t>
      </w:r>
      <w:r w:rsidR="006838A2">
        <w:rPr>
          <w:rFonts w:ascii="Cambria" w:hAnsi="Cambria"/>
          <w:sz w:val="24"/>
          <w:szCs w:val="24"/>
        </w:rPr>
        <w:t xml:space="preserve">                                                        </w:t>
      </w:r>
      <w:r w:rsidR="002A4E22" w:rsidRPr="002A4E22">
        <w:rPr>
          <w:rFonts w:ascii="Cambria" w:hAnsi="Cambria"/>
          <w:sz w:val="24"/>
          <w:szCs w:val="24"/>
        </w:rPr>
        <w:t xml:space="preserve">z </w:t>
      </w:r>
      <w:r w:rsidR="002A4E22">
        <w:rPr>
          <w:rFonts w:ascii="Cambria" w:hAnsi="Cambria"/>
          <w:sz w:val="24"/>
          <w:szCs w:val="24"/>
        </w:rPr>
        <w:t xml:space="preserve"> </w:t>
      </w:r>
      <w:r w:rsidR="00826FBE">
        <w:rPr>
          <w:rFonts w:ascii="Cambria" w:hAnsi="Cambria"/>
          <w:sz w:val="24"/>
          <w:szCs w:val="24"/>
        </w:rPr>
        <w:t>ni</w:t>
      </w:r>
      <w:r w:rsidR="002A4E22" w:rsidRPr="002A4E22">
        <w:rPr>
          <w:rFonts w:ascii="Cambria" w:hAnsi="Cambria"/>
          <w:sz w:val="24"/>
          <w:szCs w:val="24"/>
        </w:rPr>
        <w:t xml:space="preserve">epełnosprawnościami zajmuje parter budynku Internatu Zespołu Szkół w Ostrowie Lubelskim ul. Unicka 5B, 21-110 Ostrów Lubelski. Remont dotyczy 4 łazienek (w jednej z łazienek znajduje się kabina prysznicowa, jedna łazienka dostępna dla osób poruszających się na wózku inwalidzkim). Remont obejmuje roboty rozbiórkowe budowlane, demontaż instalacji sanitarnych, roboty instalacji sanitarnych, roboty elektryczne, montaż uchwytów i przycisków </w:t>
      </w:r>
      <w:proofErr w:type="spellStart"/>
      <w:r w:rsidR="002A4E22" w:rsidRPr="002A4E22">
        <w:rPr>
          <w:rFonts w:ascii="Cambria" w:hAnsi="Cambria"/>
          <w:sz w:val="24"/>
          <w:szCs w:val="24"/>
        </w:rPr>
        <w:t>przyzywowych</w:t>
      </w:r>
      <w:proofErr w:type="spellEnd"/>
      <w:r w:rsidR="002A4E22" w:rsidRPr="002A4E22">
        <w:rPr>
          <w:rFonts w:ascii="Cambria" w:hAnsi="Cambria"/>
          <w:sz w:val="24"/>
          <w:szCs w:val="24"/>
        </w:rPr>
        <w:t xml:space="preserve"> dla osób z niepełnoprawnościami, wyłożenie ścian płytkami 60x60 cm, wyłożenie posadzek płytkami antypoślizgowymi, roboty malarskie, montaż stolarki drzwiowej. Prace remontowe wykonane zgodnie z dokumentacją techniczną oraz obowiązującymi przepisami i normami.</w:t>
      </w:r>
    </w:p>
    <w:p w14:paraId="31947FD6" w14:textId="77777777" w:rsidR="00063697" w:rsidRPr="00E9748D" w:rsidRDefault="00063697" w:rsidP="00B83CE6">
      <w:pPr>
        <w:numPr>
          <w:ilvl w:val="0"/>
          <w:numId w:val="2"/>
        </w:numPr>
        <w:adjustRightInd/>
        <w:spacing w:after="0"/>
        <w:ind w:left="426" w:hanging="426"/>
        <w:contextualSpacing/>
        <w:rPr>
          <w:rFonts w:ascii="Cambria" w:hAnsi="Cambria"/>
          <w:sz w:val="24"/>
          <w:szCs w:val="24"/>
        </w:rPr>
      </w:pPr>
      <w:r w:rsidRPr="00E9748D">
        <w:rPr>
          <w:rFonts w:ascii="Cambria" w:hAnsi="Cambria" w:cs="Cambria"/>
          <w:sz w:val="24"/>
          <w:szCs w:val="24"/>
        </w:rPr>
        <w:t xml:space="preserve">Szczegółowy zakres oraz sposób wykonania robót budowlanych </w:t>
      </w:r>
      <w:r w:rsidR="005E443B" w:rsidRPr="00E9748D">
        <w:rPr>
          <w:rFonts w:ascii="Cambria" w:hAnsi="Cambria" w:cs="Cambria"/>
          <w:sz w:val="24"/>
          <w:szCs w:val="24"/>
        </w:rPr>
        <w:t xml:space="preserve">o którym mowa </w:t>
      </w:r>
      <w:r w:rsidR="00697107" w:rsidRPr="00E9748D">
        <w:rPr>
          <w:rFonts w:ascii="Cambria" w:hAnsi="Cambria" w:cs="Cambria"/>
          <w:sz w:val="24"/>
          <w:szCs w:val="24"/>
        </w:rPr>
        <w:t xml:space="preserve">                  </w:t>
      </w:r>
      <w:r w:rsidR="005E443B" w:rsidRPr="00E9748D">
        <w:rPr>
          <w:rFonts w:ascii="Cambria" w:hAnsi="Cambria" w:cs="Cambria"/>
          <w:sz w:val="24"/>
          <w:szCs w:val="24"/>
        </w:rPr>
        <w:t xml:space="preserve">w ust. 2 </w:t>
      </w:r>
      <w:r w:rsidRPr="00E9748D">
        <w:rPr>
          <w:rFonts w:ascii="Cambria" w:hAnsi="Cambria" w:cs="Cambria"/>
          <w:sz w:val="24"/>
          <w:szCs w:val="24"/>
        </w:rPr>
        <w:t>określa</w:t>
      </w:r>
      <w:r w:rsidR="005E443B" w:rsidRPr="00E9748D">
        <w:rPr>
          <w:rFonts w:ascii="Cambria" w:hAnsi="Cambria" w:cs="Cambria"/>
          <w:sz w:val="24"/>
          <w:szCs w:val="24"/>
        </w:rPr>
        <w:t>ją</w:t>
      </w:r>
      <w:r w:rsidRPr="00E9748D">
        <w:rPr>
          <w:rFonts w:ascii="Cambria" w:hAnsi="Cambria" w:cs="Cambria"/>
          <w:sz w:val="24"/>
          <w:szCs w:val="24"/>
        </w:rPr>
        <w:t>:</w:t>
      </w:r>
    </w:p>
    <w:p w14:paraId="28F90DFC" w14:textId="77777777" w:rsidR="00063697" w:rsidRPr="00E9748D" w:rsidRDefault="00063697" w:rsidP="00B83CE6">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E9748D">
        <w:rPr>
          <w:rFonts w:ascii="Cambria" w:hAnsi="Cambria" w:cs="Cambria"/>
          <w:sz w:val="24"/>
          <w:szCs w:val="24"/>
        </w:rPr>
        <w:t>dokumentacja projektowa</w:t>
      </w:r>
      <w:r w:rsidR="001F2AE7" w:rsidRPr="00E9748D">
        <w:rPr>
          <w:rFonts w:ascii="Cambria" w:hAnsi="Cambria" w:cs="Helvetica"/>
          <w:bCs/>
          <w:sz w:val="24"/>
          <w:szCs w:val="24"/>
        </w:rPr>
        <w:t xml:space="preserve">, </w:t>
      </w:r>
      <w:r w:rsidRPr="00E9748D">
        <w:rPr>
          <w:rFonts w:ascii="Cambria" w:hAnsi="Cambria" w:cs="Cambria"/>
          <w:sz w:val="24"/>
          <w:szCs w:val="24"/>
        </w:rPr>
        <w:t>stanowiąca załącznik nr 2 do umowy,</w:t>
      </w:r>
    </w:p>
    <w:p w14:paraId="759A3CD5" w14:textId="77777777" w:rsidR="00063697" w:rsidRPr="00E9748D" w:rsidRDefault="00063697" w:rsidP="00B83CE6">
      <w:pPr>
        <w:pStyle w:val="Akapitzlist"/>
        <w:numPr>
          <w:ilvl w:val="1"/>
          <w:numId w:val="2"/>
        </w:numPr>
        <w:tabs>
          <w:tab w:val="left" w:pos="851"/>
        </w:tabs>
        <w:autoSpaceDE w:val="0"/>
        <w:autoSpaceDN w:val="0"/>
        <w:adjustRightInd w:val="0"/>
        <w:spacing w:after="0"/>
        <w:ind w:left="851"/>
        <w:jc w:val="both"/>
        <w:rPr>
          <w:rFonts w:ascii="Cambria" w:hAnsi="Cambria" w:cs="Helvetica"/>
          <w:bCs/>
          <w:sz w:val="24"/>
          <w:szCs w:val="24"/>
        </w:rPr>
      </w:pPr>
      <w:r w:rsidRPr="00E9748D">
        <w:rPr>
          <w:rFonts w:ascii="Cambria" w:eastAsia="Lucida Sans Unicode" w:hAnsi="Cambria" w:cs="Arial"/>
          <w:sz w:val="24"/>
          <w:szCs w:val="24"/>
        </w:rPr>
        <w:t>przedmiar robót</w:t>
      </w:r>
      <w:r w:rsidR="003F53FF" w:rsidRPr="00E9748D">
        <w:rPr>
          <w:rFonts w:ascii="Cambria" w:hAnsi="Cambria" w:cs="Helvetica"/>
          <w:bCs/>
          <w:sz w:val="24"/>
          <w:szCs w:val="24"/>
        </w:rPr>
        <w:t>,</w:t>
      </w:r>
    </w:p>
    <w:p w14:paraId="391CB1BD" w14:textId="77777777" w:rsidR="00063697" w:rsidRPr="00E9748D" w:rsidRDefault="00063697" w:rsidP="00B83CE6">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E9748D">
        <w:rPr>
          <w:rFonts w:ascii="Cambria" w:hAnsi="Cambria" w:cs="Cambria"/>
          <w:sz w:val="24"/>
          <w:szCs w:val="24"/>
        </w:rPr>
        <w:t>złożona oferta, stanowiąca załącznik nr 3 do umowy,</w:t>
      </w:r>
    </w:p>
    <w:p w14:paraId="1CDB6AF7" w14:textId="77777777" w:rsidR="00063697" w:rsidRPr="00E9748D"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9748D">
        <w:rPr>
          <w:rFonts w:ascii="Cambria" w:hAnsi="Cambria" w:cs="Cambria"/>
          <w:sz w:val="24"/>
          <w:szCs w:val="24"/>
        </w:rPr>
        <w:t xml:space="preserve">W przypadku rozbieżności </w:t>
      </w:r>
      <w:r w:rsidR="00B83CE6" w:rsidRPr="00E9748D">
        <w:rPr>
          <w:rFonts w:ascii="Cambria" w:hAnsi="Cambria" w:cs="Cambria"/>
          <w:sz w:val="24"/>
          <w:szCs w:val="24"/>
        </w:rPr>
        <w:t xml:space="preserve">w dokumentach wskazanych w ust. 3 </w:t>
      </w:r>
      <w:r w:rsidRPr="00E9748D">
        <w:rPr>
          <w:rFonts w:ascii="Cambria" w:hAnsi="Cambria" w:cs="Cambria"/>
          <w:sz w:val="24"/>
          <w:szCs w:val="24"/>
        </w:rPr>
        <w:t>wiążące są zapisy wg następującej hierarchii dokumentów:</w:t>
      </w:r>
    </w:p>
    <w:p w14:paraId="28A34E43" w14:textId="77777777" w:rsidR="00063697" w:rsidRPr="00E9748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cs="Times New Roman"/>
          <w:sz w:val="24"/>
          <w:szCs w:val="24"/>
        </w:rPr>
      </w:pPr>
      <w:r w:rsidRPr="00E9748D">
        <w:rPr>
          <w:rFonts w:ascii="Cambria" w:hAnsi="Cambria" w:cs="Cambria"/>
          <w:bCs/>
          <w:sz w:val="24"/>
          <w:szCs w:val="24"/>
        </w:rPr>
        <w:t>d</w:t>
      </w:r>
      <w:r w:rsidR="00063697" w:rsidRPr="00E9748D">
        <w:rPr>
          <w:rFonts w:ascii="Cambria" w:hAnsi="Cambria" w:cs="Cambria"/>
          <w:bCs/>
          <w:sz w:val="24"/>
          <w:szCs w:val="24"/>
        </w:rPr>
        <w:t xml:space="preserve">okumentacja projektowa </w:t>
      </w:r>
      <w:r w:rsidRPr="00E9748D">
        <w:rPr>
          <w:rFonts w:ascii="Cambria" w:hAnsi="Cambria" w:cs="Cambria"/>
          <w:bCs/>
          <w:sz w:val="24"/>
          <w:szCs w:val="24"/>
        </w:rPr>
        <w:t xml:space="preserve">o której mowa </w:t>
      </w:r>
      <w:r w:rsidR="00063697" w:rsidRPr="00E9748D">
        <w:rPr>
          <w:rFonts w:ascii="Cambria" w:hAnsi="Cambria" w:cs="Cambria"/>
          <w:bCs/>
          <w:sz w:val="24"/>
          <w:szCs w:val="24"/>
        </w:rPr>
        <w:t xml:space="preserve">w ust. 3 pkt </w:t>
      </w:r>
      <w:r w:rsidR="00E9748D" w:rsidRPr="00E9748D">
        <w:rPr>
          <w:rFonts w:ascii="Cambria" w:hAnsi="Cambria" w:cs="Cambria"/>
          <w:bCs/>
          <w:sz w:val="24"/>
          <w:szCs w:val="24"/>
        </w:rPr>
        <w:t xml:space="preserve">1 </w:t>
      </w:r>
      <w:r w:rsidR="00063697" w:rsidRPr="00E9748D">
        <w:rPr>
          <w:rFonts w:ascii="Cambria" w:hAnsi="Cambria" w:cs="Cambria"/>
          <w:bCs/>
          <w:sz w:val="24"/>
          <w:szCs w:val="24"/>
        </w:rPr>
        <w:t>z uwzględnieniem wyjaśnień udzielanych podczas postępowania o udzielenie zamówienia publicznego,</w:t>
      </w:r>
    </w:p>
    <w:p w14:paraId="1BFE3396" w14:textId="77777777" w:rsidR="00063697" w:rsidRPr="00E9748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sidRPr="00E9748D">
        <w:rPr>
          <w:rFonts w:ascii="Cambria" w:hAnsi="Cambria" w:cs="Cambria"/>
          <w:bCs/>
          <w:sz w:val="24"/>
          <w:szCs w:val="24"/>
        </w:rPr>
        <w:t>p</w:t>
      </w:r>
      <w:r w:rsidR="00063697" w:rsidRPr="00E9748D">
        <w:rPr>
          <w:rFonts w:ascii="Cambria" w:hAnsi="Cambria" w:cs="Cambria"/>
          <w:bCs/>
          <w:sz w:val="24"/>
          <w:szCs w:val="24"/>
        </w:rPr>
        <w:t>rzedmiar robót</w:t>
      </w:r>
    </w:p>
    <w:p w14:paraId="020DD3C4" w14:textId="77777777" w:rsidR="00F94F0E" w:rsidRPr="00C65B58" w:rsidRDefault="00D107D2" w:rsidP="00F94F0E">
      <w:pPr>
        <w:numPr>
          <w:ilvl w:val="0"/>
          <w:numId w:val="2"/>
        </w:numPr>
        <w:autoSpaceDE w:val="0"/>
        <w:spacing w:after="0"/>
        <w:ind w:left="426" w:hanging="426"/>
        <w:rPr>
          <w:rFonts w:ascii="Cambria" w:hAnsi="Cambria"/>
          <w:sz w:val="24"/>
          <w:szCs w:val="24"/>
        </w:rPr>
      </w:pPr>
      <w:bookmarkStart w:id="4" w:name="_Hlk63064893"/>
      <w:r w:rsidRPr="00C65B58">
        <w:rPr>
          <w:rFonts w:ascii="Cambria" w:hAnsi="Cambria" w:cs="Cambria"/>
          <w:iCs/>
          <w:sz w:val="24"/>
          <w:szCs w:val="24"/>
        </w:rPr>
        <w:t xml:space="preserve">Wynagrodzenie wykonawcy ma charakter </w:t>
      </w:r>
      <w:r w:rsidR="00063697" w:rsidRPr="00C65B58">
        <w:rPr>
          <w:rFonts w:ascii="Cambria" w:hAnsi="Cambria" w:cs="Cambria"/>
          <w:iCs/>
          <w:sz w:val="24"/>
          <w:szCs w:val="24"/>
        </w:rPr>
        <w:t>ryczałt</w:t>
      </w:r>
      <w:r w:rsidRPr="00C65B58">
        <w:rPr>
          <w:rFonts w:ascii="Cambria" w:hAnsi="Cambria" w:cs="Cambria"/>
          <w:iCs/>
          <w:sz w:val="24"/>
          <w:szCs w:val="24"/>
        </w:rPr>
        <w:t>u</w:t>
      </w:r>
      <w:r w:rsidR="00F94F0E" w:rsidRPr="00C65B58">
        <w:rPr>
          <w:rFonts w:ascii="Cambria" w:hAnsi="Cambria" w:cs="Cambria"/>
          <w:iCs/>
          <w:sz w:val="24"/>
          <w:szCs w:val="24"/>
        </w:rPr>
        <w:t xml:space="preserve">, który stanowi ekwiwalent świadczenia wykonawcy opisanego w dokumentacji projektowej wskazanej w ust. 3 pkt </w:t>
      </w:r>
      <w:r w:rsidR="00C65B58" w:rsidRPr="00C65B58">
        <w:rPr>
          <w:rFonts w:ascii="Cambria" w:hAnsi="Cambria" w:cs="Cambria"/>
          <w:iCs/>
          <w:sz w:val="24"/>
          <w:szCs w:val="24"/>
        </w:rPr>
        <w:t>1</w:t>
      </w:r>
      <w:r w:rsidR="00F94F0E" w:rsidRPr="00C65B58">
        <w:rPr>
          <w:rFonts w:ascii="Cambria" w:hAnsi="Cambria" w:cs="Cambria"/>
          <w:iCs/>
          <w:sz w:val="24"/>
          <w:szCs w:val="24"/>
        </w:rPr>
        <w:t xml:space="preserve"> umowy</w:t>
      </w:r>
      <w:r w:rsidR="00C65B58" w:rsidRPr="00C65B58">
        <w:rPr>
          <w:rFonts w:ascii="Cambria" w:hAnsi="Cambria" w:cs="Cambria"/>
          <w:iCs/>
          <w:sz w:val="24"/>
          <w:szCs w:val="24"/>
        </w:rPr>
        <w:t>.</w:t>
      </w:r>
      <w:r w:rsidR="00F94F0E" w:rsidRPr="00C65B58">
        <w:rPr>
          <w:rFonts w:ascii="Cambria" w:hAnsi="Cambria" w:cs="Cambria"/>
          <w:iCs/>
          <w:sz w:val="24"/>
          <w:szCs w:val="24"/>
        </w:rPr>
        <w:t xml:space="preserve"> </w:t>
      </w:r>
    </w:p>
    <w:p w14:paraId="6781CA9C" w14:textId="77777777" w:rsidR="00F94F0E" w:rsidRPr="00C65B58" w:rsidRDefault="00F94F0E" w:rsidP="00F94F0E">
      <w:pPr>
        <w:numPr>
          <w:ilvl w:val="0"/>
          <w:numId w:val="2"/>
        </w:numPr>
        <w:autoSpaceDE w:val="0"/>
        <w:spacing w:after="0"/>
        <w:ind w:left="426" w:hanging="426"/>
        <w:rPr>
          <w:rFonts w:ascii="Cambria" w:hAnsi="Cambria"/>
          <w:sz w:val="24"/>
          <w:szCs w:val="24"/>
        </w:rPr>
      </w:pPr>
      <w:r w:rsidRPr="00C65B58">
        <w:rPr>
          <w:rFonts w:ascii="Cambria" w:hAnsi="Cambria" w:cs="Cambria"/>
          <w:iCs/>
          <w:sz w:val="24"/>
          <w:szCs w:val="24"/>
        </w:rPr>
        <w:t>Przedmiar robót ma charakter pomocniczy, co oznacza, że w</w:t>
      </w:r>
      <w:r w:rsidR="00063697" w:rsidRPr="00C65B58">
        <w:rPr>
          <w:rFonts w:ascii="Cambria" w:hAnsi="Cambria" w:cs="Cambria"/>
          <w:iCs/>
          <w:sz w:val="24"/>
          <w:szCs w:val="24"/>
        </w:rPr>
        <w:t xml:space="preserve"> przypadku</w:t>
      </w:r>
      <w:r w:rsidRPr="00C65B58">
        <w:rPr>
          <w:rFonts w:ascii="Cambria" w:hAnsi="Cambria" w:cs="Cambria"/>
          <w:iCs/>
          <w:sz w:val="24"/>
          <w:szCs w:val="24"/>
        </w:rPr>
        <w:t>,</w:t>
      </w:r>
      <w:r w:rsidR="00063697" w:rsidRPr="00C65B58">
        <w:rPr>
          <w:rFonts w:ascii="Cambria" w:hAnsi="Cambria" w:cs="Cambria"/>
          <w:iCs/>
          <w:sz w:val="24"/>
          <w:szCs w:val="24"/>
        </w:rPr>
        <w:t xml:space="preserve"> </w:t>
      </w:r>
      <w:r w:rsidRPr="00C65B58">
        <w:rPr>
          <w:rFonts w:ascii="Cambria" w:hAnsi="Cambria" w:cs="Cambria"/>
          <w:iCs/>
          <w:sz w:val="24"/>
          <w:szCs w:val="24"/>
        </w:rPr>
        <w:t xml:space="preserve">gdy dany rodzaj robót lub ich obmiar lub ich zakres został ujęty w dokumentacji projektowej– wykonawca zobowiązuje się wykonać </w:t>
      </w:r>
      <w:r w:rsidR="005E443B" w:rsidRPr="00C65B58">
        <w:rPr>
          <w:rFonts w:ascii="Cambria" w:hAnsi="Cambria" w:cs="Cambria"/>
          <w:iCs/>
          <w:sz w:val="24"/>
          <w:szCs w:val="24"/>
        </w:rPr>
        <w:t xml:space="preserve">wskazany tam </w:t>
      </w:r>
      <w:r w:rsidRPr="00C65B58">
        <w:rPr>
          <w:rFonts w:ascii="Cambria" w:hAnsi="Cambria" w:cs="Cambria"/>
          <w:iCs/>
          <w:sz w:val="24"/>
          <w:szCs w:val="24"/>
        </w:rPr>
        <w:t>rodzaj robót lub ich obmiar lub ich zakres zgodnie z dokumentacją projektową</w:t>
      </w:r>
      <w:r w:rsidR="00697107" w:rsidRPr="00C65B58">
        <w:rPr>
          <w:rFonts w:ascii="Cambria" w:hAnsi="Cambria" w:cs="Cambria"/>
          <w:iCs/>
          <w:sz w:val="24"/>
          <w:szCs w:val="24"/>
        </w:rPr>
        <w:t xml:space="preserve"> </w:t>
      </w:r>
      <w:r w:rsidRPr="00C65B58">
        <w:rPr>
          <w:rFonts w:ascii="Cambria" w:hAnsi="Cambria" w:cs="Cambria"/>
          <w:iCs/>
          <w:sz w:val="24"/>
          <w:szCs w:val="24"/>
        </w:rPr>
        <w:t>w ramach wynagrodzenia ryczałtowego</w:t>
      </w:r>
      <w:r w:rsidR="005E443B" w:rsidRPr="00C65B58">
        <w:rPr>
          <w:rFonts w:ascii="Cambria" w:hAnsi="Cambria" w:cs="Cambria"/>
          <w:iCs/>
          <w:sz w:val="24"/>
          <w:szCs w:val="24"/>
        </w:rPr>
        <w:t>,</w:t>
      </w:r>
      <w:r w:rsidRPr="00C65B58">
        <w:rPr>
          <w:rFonts w:ascii="Cambria" w:hAnsi="Cambria" w:cs="Cambria"/>
          <w:iCs/>
          <w:sz w:val="24"/>
          <w:szCs w:val="24"/>
        </w:rPr>
        <w:t xml:space="preserve"> nawet jeżeli dany rodzaj robót lub ich obmiar lub ich zakres nie został ujęty w przedmiarze robót. </w:t>
      </w:r>
    </w:p>
    <w:bookmarkEnd w:id="4"/>
    <w:p w14:paraId="7946BCA8" w14:textId="4065151D" w:rsidR="006E252E" w:rsidRDefault="00063697" w:rsidP="006E252E">
      <w:pPr>
        <w:widowControl/>
        <w:numPr>
          <w:ilvl w:val="0"/>
          <w:numId w:val="2"/>
        </w:numPr>
        <w:adjustRightInd/>
        <w:spacing w:after="0"/>
        <w:ind w:left="426" w:hanging="426"/>
        <w:contextualSpacing/>
        <w:textAlignment w:val="auto"/>
        <w:rPr>
          <w:rFonts w:ascii="Cambria" w:hAnsi="Cambria"/>
          <w:sz w:val="24"/>
          <w:szCs w:val="24"/>
        </w:rPr>
      </w:pPr>
      <w:r w:rsidRPr="00C65B58">
        <w:rPr>
          <w:rFonts w:ascii="Cambria" w:hAnsi="Cambria"/>
          <w:sz w:val="24"/>
          <w:szCs w:val="24"/>
        </w:rPr>
        <w:t>Wszystkie wykonane roboty i dostarczone materiały będą zgodne z dokumentacją projektową</w:t>
      </w:r>
      <w:r w:rsidR="00C65B58" w:rsidRPr="00C65B58">
        <w:rPr>
          <w:rFonts w:ascii="Cambria" w:hAnsi="Cambria"/>
          <w:sz w:val="24"/>
          <w:szCs w:val="24"/>
        </w:rPr>
        <w:t xml:space="preserve">. </w:t>
      </w:r>
      <w:r w:rsidRPr="00C65B58">
        <w:rPr>
          <w:rFonts w:ascii="Cambria" w:hAnsi="Cambria"/>
          <w:sz w:val="24"/>
          <w:szCs w:val="24"/>
        </w:rPr>
        <w:t xml:space="preserve">W przypadku, gdy materiały lub roboty nie będą w pełni zgodne </w:t>
      </w:r>
      <w:r w:rsidR="00227043">
        <w:rPr>
          <w:rFonts w:ascii="Cambria" w:hAnsi="Cambria"/>
          <w:sz w:val="24"/>
          <w:szCs w:val="24"/>
        </w:rPr>
        <w:t xml:space="preserve">                                        </w:t>
      </w:r>
      <w:r w:rsidRPr="00C65B58">
        <w:rPr>
          <w:rFonts w:ascii="Cambria" w:hAnsi="Cambria"/>
          <w:sz w:val="24"/>
          <w:szCs w:val="24"/>
        </w:rPr>
        <w:t xml:space="preserve">z dokumentacją projektową i wpłynie to na niezadowalającą jakość </w:t>
      </w:r>
      <w:r w:rsidR="005E443B" w:rsidRPr="00C65B58">
        <w:rPr>
          <w:rFonts w:ascii="Cambria" w:hAnsi="Cambria"/>
          <w:sz w:val="24"/>
          <w:szCs w:val="24"/>
        </w:rPr>
        <w:t>robót budowlanych</w:t>
      </w:r>
      <w:r w:rsidRPr="00C65B58">
        <w:rPr>
          <w:rFonts w:ascii="Cambria" w:hAnsi="Cambria"/>
          <w:sz w:val="24"/>
          <w:szCs w:val="24"/>
        </w:rPr>
        <w:t xml:space="preserve">, to takie materiały zostaną zastąpione innymi, a elementy </w:t>
      </w:r>
      <w:r w:rsidR="005E443B" w:rsidRPr="00C65B58">
        <w:rPr>
          <w:rFonts w:ascii="Cambria" w:hAnsi="Cambria"/>
          <w:sz w:val="24"/>
          <w:szCs w:val="24"/>
        </w:rPr>
        <w:t xml:space="preserve">wykonane </w:t>
      </w:r>
      <w:r w:rsidRPr="00C65B58">
        <w:rPr>
          <w:rFonts w:ascii="Cambria" w:hAnsi="Cambria"/>
          <w:sz w:val="24"/>
          <w:szCs w:val="24"/>
        </w:rPr>
        <w:t xml:space="preserve">będą rozebrane i wykonane ponownie na koszt Wykonawcy. </w:t>
      </w:r>
    </w:p>
    <w:p w14:paraId="29C05EC9" w14:textId="77777777" w:rsidR="006E252E" w:rsidRDefault="00063697" w:rsidP="006E252E">
      <w:pPr>
        <w:widowControl/>
        <w:numPr>
          <w:ilvl w:val="0"/>
          <w:numId w:val="2"/>
        </w:numPr>
        <w:adjustRightInd/>
        <w:spacing w:after="0"/>
        <w:ind w:left="426" w:hanging="426"/>
        <w:contextualSpacing/>
        <w:textAlignment w:val="auto"/>
        <w:rPr>
          <w:rFonts w:ascii="Cambria" w:hAnsi="Cambria"/>
          <w:sz w:val="24"/>
          <w:szCs w:val="24"/>
        </w:rPr>
      </w:pPr>
      <w:r w:rsidRPr="006E252E">
        <w:rPr>
          <w:rFonts w:ascii="Cambria" w:hAnsi="Cambria"/>
          <w:sz w:val="24"/>
          <w:szCs w:val="24"/>
        </w:rPr>
        <w:t>Przedmiot umowy należy wykonać zgodnie z dokumentacją projektową</w:t>
      </w:r>
      <w:r w:rsidR="006E252E" w:rsidRPr="006E252E">
        <w:rPr>
          <w:rFonts w:ascii="Cambria" w:hAnsi="Cambria"/>
          <w:sz w:val="24"/>
          <w:szCs w:val="24"/>
        </w:rPr>
        <w:t xml:space="preserve"> </w:t>
      </w:r>
      <w:r w:rsidRPr="006E252E">
        <w:rPr>
          <w:rFonts w:ascii="Cambria" w:hAnsi="Cambria"/>
          <w:sz w:val="24"/>
          <w:szCs w:val="24"/>
        </w:rPr>
        <w:t xml:space="preserve">oraz obowiązującymi przepisami prawa, sztuką budowlaną, wiedzą techniczną, zawartą z </w:t>
      </w:r>
      <w:r w:rsidRPr="006E252E">
        <w:rPr>
          <w:rFonts w:ascii="Cambria" w:hAnsi="Cambria"/>
          <w:sz w:val="24"/>
          <w:szCs w:val="24"/>
        </w:rPr>
        <w:lastRenderedPageBreak/>
        <w:t xml:space="preserve">Zamawiającym umową, uzgodnieniami z Zamawiającym dokonanymi </w:t>
      </w:r>
      <w:r w:rsidR="00697107" w:rsidRPr="006E252E">
        <w:rPr>
          <w:rFonts w:ascii="Cambria" w:hAnsi="Cambria"/>
          <w:sz w:val="24"/>
          <w:szCs w:val="24"/>
        </w:rPr>
        <w:t xml:space="preserve">  </w:t>
      </w:r>
      <w:r w:rsidR="006E252E" w:rsidRPr="006E252E">
        <w:rPr>
          <w:rFonts w:ascii="Cambria" w:hAnsi="Cambria"/>
          <w:sz w:val="24"/>
          <w:szCs w:val="24"/>
        </w:rPr>
        <w:t xml:space="preserve">                          </w:t>
      </w:r>
      <w:r w:rsidR="00697107" w:rsidRPr="006E252E">
        <w:rPr>
          <w:rFonts w:ascii="Cambria" w:hAnsi="Cambria"/>
          <w:sz w:val="24"/>
          <w:szCs w:val="24"/>
        </w:rPr>
        <w:t xml:space="preserve">                 </w:t>
      </w:r>
      <w:r w:rsidRPr="006E252E">
        <w:rPr>
          <w:rFonts w:ascii="Cambria" w:hAnsi="Cambria"/>
          <w:sz w:val="24"/>
          <w:szCs w:val="24"/>
        </w:rPr>
        <w:t>w trakcie realizacji przedmiotu umowy.</w:t>
      </w:r>
    </w:p>
    <w:p w14:paraId="54011245" w14:textId="77777777" w:rsidR="006E252E" w:rsidRPr="006E252E" w:rsidRDefault="005E443B" w:rsidP="006E252E">
      <w:pPr>
        <w:widowControl/>
        <w:numPr>
          <w:ilvl w:val="0"/>
          <w:numId w:val="2"/>
        </w:numPr>
        <w:adjustRightInd/>
        <w:spacing w:after="0"/>
        <w:ind w:left="426" w:hanging="426"/>
        <w:contextualSpacing/>
        <w:textAlignment w:val="auto"/>
        <w:rPr>
          <w:rFonts w:ascii="Cambria" w:hAnsi="Cambria"/>
          <w:sz w:val="24"/>
          <w:szCs w:val="24"/>
        </w:rPr>
      </w:pPr>
      <w:r w:rsidRPr="006E252E">
        <w:rPr>
          <w:rFonts w:ascii="Cambria" w:hAnsi="Cambria"/>
          <w:sz w:val="24"/>
          <w:szCs w:val="24"/>
        </w:rPr>
        <w:t xml:space="preserve">Wykonawca winien natychmiast powiadomić Zamawiającego i Inspektora Nadzoru Inwestorskiego o wykryciu błędów w dokumentacji projektowej. </w:t>
      </w:r>
    </w:p>
    <w:p w14:paraId="4826C552" w14:textId="77777777" w:rsidR="009C3898" w:rsidRPr="006E252E" w:rsidRDefault="00063697" w:rsidP="005F2ADB">
      <w:pPr>
        <w:widowControl/>
        <w:numPr>
          <w:ilvl w:val="0"/>
          <w:numId w:val="2"/>
        </w:numPr>
        <w:adjustRightInd/>
        <w:spacing w:after="0"/>
        <w:ind w:left="426" w:hanging="568"/>
        <w:contextualSpacing/>
        <w:textAlignment w:val="auto"/>
        <w:rPr>
          <w:rFonts w:ascii="Cambria" w:hAnsi="Cambria"/>
          <w:sz w:val="24"/>
          <w:szCs w:val="24"/>
        </w:rPr>
      </w:pPr>
      <w:r w:rsidRPr="006E252E">
        <w:rPr>
          <w:rFonts w:ascii="Cambria" w:hAnsi="Cambria" w:cs="Tahoma"/>
          <w:bCs/>
          <w:sz w:val="24"/>
          <w:szCs w:val="24"/>
        </w:rPr>
        <w:t>Wykonawca oświadcza, że zapoznał się z dokumentacj</w:t>
      </w:r>
      <w:r w:rsidR="005E443B" w:rsidRPr="006E252E">
        <w:rPr>
          <w:rFonts w:ascii="Cambria" w:hAnsi="Cambria" w:cs="Tahoma"/>
          <w:bCs/>
          <w:sz w:val="24"/>
          <w:szCs w:val="24"/>
        </w:rPr>
        <w:t>ą</w:t>
      </w:r>
      <w:r w:rsidRPr="006E252E">
        <w:rPr>
          <w:rFonts w:ascii="Cambria" w:hAnsi="Cambria" w:cs="Tahoma"/>
          <w:bCs/>
          <w:sz w:val="24"/>
          <w:szCs w:val="24"/>
        </w:rPr>
        <w:t xml:space="preserve"> projektową</w:t>
      </w:r>
      <w:r w:rsidR="006E252E" w:rsidRPr="006E252E">
        <w:rPr>
          <w:rFonts w:ascii="Cambria" w:hAnsi="Cambria" w:cs="Tahoma"/>
          <w:bCs/>
          <w:sz w:val="24"/>
          <w:szCs w:val="24"/>
        </w:rPr>
        <w:t>.</w:t>
      </w:r>
    </w:p>
    <w:p w14:paraId="126CB5FB" w14:textId="77777777" w:rsidR="006E1D0F" w:rsidRPr="00994EBD" w:rsidRDefault="006E1D0F" w:rsidP="00B73752">
      <w:pPr>
        <w:widowControl/>
        <w:adjustRightInd/>
        <w:spacing w:after="0"/>
        <w:ind w:left="426" w:hanging="426"/>
        <w:contextualSpacing/>
        <w:textAlignment w:val="auto"/>
        <w:rPr>
          <w:highlight w:val="yellow"/>
        </w:rPr>
      </w:pPr>
    </w:p>
    <w:p w14:paraId="6F8E13D4" w14:textId="77777777" w:rsidR="008E0ACC" w:rsidRPr="00A04ED0" w:rsidRDefault="008E0ACC" w:rsidP="00994EBD">
      <w:pPr>
        <w:autoSpaceDE w:val="0"/>
        <w:autoSpaceDN w:val="0"/>
        <w:spacing w:after="0" w:line="240" w:lineRule="auto"/>
        <w:jc w:val="center"/>
        <w:rPr>
          <w:rFonts w:ascii="Cambria" w:eastAsia="Calibri" w:hAnsi="Cambria"/>
          <w:b/>
          <w:bCs/>
          <w:sz w:val="24"/>
          <w:szCs w:val="24"/>
        </w:rPr>
      </w:pPr>
      <w:r w:rsidRPr="00994EBD">
        <w:rPr>
          <w:rFonts w:ascii="Cambria" w:eastAsia="Calibri" w:hAnsi="Cambria"/>
          <w:b/>
          <w:bCs/>
          <w:sz w:val="24"/>
          <w:szCs w:val="24"/>
        </w:rPr>
        <w:t>§ 2</w:t>
      </w:r>
    </w:p>
    <w:p w14:paraId="389BAE51" w14:textId="77777777" w:rsidR="008E0ACC" w:rsidRPr="00A04ED0" w:rsidRDefault="008E0ACC" w:rsidP="00994EBD">
      <w:pPr>
        <w:autoSpaceDE w:val="0"/>
        <w:autoSpaceDN w:val="0"/>
        <w:spacing w:after="0" w:line="240" w:lineRule="auto"/>
        <w:jc w:val="center"/>
        <w:rPr>
          <w:rFonts w:ascii="Cambria" w:eastAsia="Calibri" w:hAnsi="Cambria"/>
          <w:b/>
          <w:bCs/>
          <w:sz w:val="24"/>
          <w:szCs w:val="24"/>
        </w:rPr>
      </w:pPr>
      <w:r w:rsidRPr="00A04ED0">
        <w:rPr>
          <w:rFonts w:ascii="Cambria" w:eastAsia="Calibri" w:hAnsi="Cambria"/>
          <w:b/>
          <w:bCs/>
          <w:sz w:val="24"/>
          <w:szCs w:val="24"/>
        </w:rPr>
        <w:t>Termin realizacji</w:t>
      </w:r>
    </w:p>
    <w:p w14:paraId="477B2E78" w14:textId="4FD78D9B" w:rsidR="00973781" w:rsidRPr="000F0A6E" w:rsidRDefault="008E0ACC" w:rsidP="00BB6683">
      <w:pPr>
        <w:widowControl/>
        <w:numPr>
          <w:ilvl w:val="0"/>
          <w:numId w:val="5"/>
        </w:numPr>
        <w:suppressAutoHyphens w:val="0"/>
        <w:adjustRightInd/>
        <w:spacing w:after="0"/>
        <w:ind w:left="426" w:hanging="426"/>
        <w:contextualSpacing/>
        <w:textAlignment w:val="auto"/>
        <w:rPr>
          <w:rFonts w:ascii="Cambria" w:hAnsi="Cambria"/>
          <w:color w:val="FF0000"/>
          <w:sz w:val="24"/>
          <w:szCs w:val="24"/>
        </w:rPr>
      </w:pPr>
      <w:r w:rsidRPr="00A04ED0">
        <w:rPr>
          <w:rFonts w:ascii="Cambria" w:eastAsia="Cambria" w:hAnsi="Cambria"/>
          <w:sz w:val="24"/>
          <w:szCs w:val="24"/>
        </w:rPr>
        <w:t xml:space="preserve">Wykonawca zobowiązany jest wykonać całość przedmiotu zamówienia </w:t>
      </w:r>
      <w:r w:rsidRPr="00A04ED0">
        <w:rPr>
          <w:rFonts w:ascii="Cambria" w:eastAsia="Cambria" w:hAnsi="Cambria"/>
          <w:sz w:val="24"/>
          <w:szCs w:val="24"/>
        </w:rPr>
        <w:br/>
        <w:t xml:space="preserve">w terminie </w:t>
      </w:r>
      <w:r w:rsidRPr="00A04ED0">
        <w:rPr>
          <w:rFonts w:ascii="Cambria" w:hAnsi="Cambria" w:cs="Arial"/>
          <w:b/>
          <w:bCs/>
          <w:sz w:val="24"/>
          <w:szCs w:val="24"/>
        </w:rPr>
        <w:t xml:space="preserve"> od</w:t>
      </w:r>
      <w:r w:rsidR="004C106A" w:rsidRPr="00A04ED0">
        <w:rPr>
          <w:rFonts w:ascii="Cambria" w:hAnsi="Cambria" w:cs="Arial"/>
          <w:b/>
          <w:bCs/>
          <w:sz w:val="24"/>
          <w:szCs w:val="24"/>
        </w:rPr>
        <w:t xml:space="preserve"> dnia</w:t>
      </w:r>
      <w:r w:rsidRPr="00A04ED0">
        <w:rPr>
          <w:rFonts w:ascii="Cambria" w:hAnsi="Cambria" w:cs="Arial"/>
          <w:b/>
          <w:bCs/>
          <w:sz w:val="24"/>
          <w:szCs w:val="24"/>
        </w:rPr>
        <w:t xml:space="preserve"> podpisania umowy</w:t>
      </w:r>
      <w:r w:rsidR="00B8082A" w:rsidRPr="00A04ED0">
        <w:rPr>
          <w:rFonts w:ascii="Cambria" w:hAnsi="Cambria" w:cs="Arial"/>
          <w:b/>
          <w:bCs/>
          <w:sz w:val="24"/>
          <w:szCs w:val="24"/>
        </w:rPr>
        <w:t xml:space="preserve">, tj. do dnia </w:t>
      </w:r>
      <w:r w:rsidR="006838A2">
        <w:rPr>
          <w:rFonts w:ascii="Cambria" w:hAnsi="Cambria" w:cs="Arial"/>
          <w:b/>
          <w:bCs/>
          <w:sz w:val="24"/>
          <w:szCs w:val="24"/>
        </w:rPr>
        <w:t>31.12.2025 r.</w:t>
      </w:r>
    </w:p>
    <w:p w14:paraId="5BB291A7" w14:textId="77777777" w:rsidR="004D514F" w:rsidRPr="000F0A6E" w:rsidRDefault="009E440B" w:rsidP="00A016AA">
      <w:pPr>
        <w:widowControl/>
        <w:numPr>
          <w:ilvl w:val="0"/>
          <w:numId w:val="5"/>
        </w:numPr>
        <w:suppressAutoHyphens w:val="0"/>
        <w:adjustRightInd/>
        <w:spacing w:after="0"/>
        <w:ind w:left="426" w:hanging="426"/>
        <w:contextualSpacing/>
        <w:textAlignment w:val="auto"/>
        <w:rPr>
          <w:rFonts w:ascii="Cambria" w:hAnsi="Cambria"/>
          <w:bCs/>
          <w:color w:val="FF0000"/>
          <w:sz w:val="24"/>
          <w:szCs w:val="24"/>
        </w:rPr>
      </w:pPr>
      <w:r w:rsidRPr="00A04ED0">
        <w:rPr>
          <w:rFonts w:ascii="Cambria" w:hAnsi="Cambria" w:cs="Cambria"/>
          <w:bCs/>
          <w:sz w:val="24"/>
          <w:szCs w:val="24"/>
        </w:rPr>
        <w:t>Za</w:t>
      </w:r>
      <w:r w:rsidR="004D514F" w:rsidRPr="00A04ED0">
        <w:rPr>
          <w:rFonts w:ascii="Cambria" w:hAnsi="Cambria" w:cs="Cambria"/>
          <w:bCs/>
          <w:sz w:val="24"/>
          <w:szCs w:val="24"/>
        </w:rPr>
        <w:t xml:space="preserve"> termin </w:t>
      </w:r>
      <w:r w:rsidRPr="00A04ED0">
        <w:rPr>
          <w:rFonts w:ascii="Cambria" w:hAnsi="Cambria" w:cs="Cambria"/>
          <w:bCs/>
          <w:sz w:val="24"/>
          <w:szCs w:val="24"/>
        </w:rPr>
        <w:t>wykonania całości zamówienia o którym mowa w ust. 1 uznaje się dzień zgłoszenia przez Wykonawcę osiągnięcia gotowości do odbioru końcowego.</w:t>
      </w:r>
    </w:p>
    <w:p w14:paraId="6C8A8842" w14:textId="77777777" w:rsidR="003876CB" w:rsidRDefault="003876CB" w:rsidP="003876CB">
      <w:pPr>
        <w:widowControl/>
        <w:suppressAutoHyphens w:val="0"/>
        <w:autoSpaceDE w:val="0"/>
        <w:autoSpaceDN w:val="0"/>
        <w:spacing w:after="0" w:line="240" w:lineRule="auto"/>
        <w:jc w:val="center"/>
        <w:textAlignment w:val="auto"/>
        <w:rPr>
          <w:rFonts w:ascii="Cambria" w:eastAsia="Calibri" w:hAnsi="Cambria"/>
          <w:b/>
          <w:bCs/>
          <w:color w:val="FF0000"/>
          <w:sz w:val="24"/>
          <w:szCs w:val="24"/>
        </w:rPr>
      </w:pPr>
    </w:p>
    <w:p w14:paraId="199A4EF4" w14:textId="77777777" w:rsidR="00C04E22" w:rsidRPr="003876CB" w:rsidRDefault="00C04E22" w:rsidP="003876CB">
      <w:pPr>
        <w:widowControl/>
        <w:suppressAutoHyphens w:val="0"/>
        <w:autoSpaceDE w:val="0"/>
        <w:autoSpaceDN w:val="0"/>
        <w:spacing w:after="0" w:line="240" w:lineRule="auto"/>
        <w:jc w:val="center"/>
        <w:textAlignment w:val="auto"/>
        <w:rPr>
          <w:rFonts w:ascii="Cambria" w:eastAsia="Calibri" w:hAnsi="Cambria"/>
          <w:b/>
          <w:bCs/>
          <w:sz w:val="24"/>
          <w:szCs w:val="24"/>
        </w:rPr>
      </w:pPr>
      <w:r w:rsidRPr="003876CB">
        <w:rPr>
          <w:rFonts w:ascii="Cambria" w:eastAsia="Calibri" w:hAnsi="Cambria"/>
          <w:b/>
          <w:bCs/>
          <w:sz w:val="24"/>
          <w:szCs w:val="24"/>
        </w:rPr>
        <w:t>§ 3</w:t>
      </w:r>
    </w:p>
    <w:p w14:paraId="4FD3AD99" w14:textId="77777777" w:rsidR="00C04E22" w:rsidRPr="003876CB" w:rsidRDefault="00C04E22" w:rsidP="003876CB">
      <w:pPr>
        <w:autoSpaceDE w:val="0"/>
        <w:autoSpaceDN w:val="0"/>
        <w:spacing w:after="0" w:line="240" w:lineRule="auto"/>
        <w:jc w:val="center"/>
        <w:rPr>
          <w:rFonts w:ascii="Cambria" w:eastAsia="Calibri" w:hAnsi="Cambria"/>
          <w:b/>
          <w:bCs/>
          <w:sz w:val="24"/>
          <w:szCs w:val="24"/>
        </w:rPr>
      </w:pPr>
      <w:r w:rsidRPr="003876CB">
        <w:rPr>
          <w:rFonts w:ascii="Cambria" w:eastAsia="Calibri" w:hAnsi="Cambria"/>
          <w:b/>
          <w:bCs/>
          <w:sz w:val="24"/>
          <w:szCs w:val="24"/>
        </w:rPr>
        <w:t>Wynagrodzenie</w:t>
      </w:r>
    </w:p>
    <w:p w14:paraId="06B7A0F3" w14:textId="77777777" w:rsidR="00C04E22" w:rsidRPr="003876CB" w:rsidRDefault="00C04E22" w:rsidP="003876CB">
      <w:pPr>
        <w:pStyle w:val="Jasnalistaakcent51"/>
        <w:widowControl/>
        <w:numPr>
          <w:ilvl w:val="3"/>
          <w:numId w:val="9"/>
        </w:numPr>
        <w:suppressAutoHyphens w:val="0"/>
        <w:autoSpaceDE w:val="0"/>
        <w:autoSpaceDN w:val="0"/>
        <w:adjustRightInd/>
        <w:spacing w:after="0"/>
        <w:ind w:left="426" w:hanging="426"/>
        <w:textAlignment w:val="auto"/>
        <w:rPr>
          <w:rFonts w:ascii="Cambria" w:hAnsi="Cambria" w:cs="Calibri"/>
          <w:sz w:val="24"/>
          <w:szCs w:val="24"/>
        </w:rPr>
      </w:pPr>
      <w:r w:rsidRPr="003876CB">
        <w:rPr>
          <w:rFonts w:ascii="Cambria" w:eastAsia="Calibri" w:hAnsi="Cambria" w:cs="Calibri"/>
          <w:sz w:val="24"/>
          <w:szCs w:val="24"/>
          <w:lang w:eastAsia="en-US"/>
        </w:rPr>
        <w:t>Za należyte wykonanie przedmiotu umowy, Zamawiający zapłaci Wykonawcy wynagrodzenie w kwocie</w:t>
      </w:r>
      <w:r w:rsidR="003876CB" w:rsidRPr="003876CB">
        <w:rPr>
          <w:rFonts w:ascii="Cambria" w:eastAsia="Calibri" w:hAnsi="Cambria" w:cs="Calibri"/>
          <w:sz w:val="24"/>
          <w:szCs w:val="24"/>
          <w:lang w:eastAsia="en-US"/>
        </w:rPr>
        <w:t xml:space="preserve"> </w:t>
      </w:r>
      <w:r w:rsidRPr="003876CB">
        <w:rPr>
          <w:rFonts w:ascii="Cambria" w:eastAsia="Calibri" w:hAnsi="Cambria" w:cs="Calibri"/>
          <w:sz w:val="24"/>
          <w:szCs w:val="24"/>
          <w:lang w:eastAsia="en-US"/>
        </w:rPr>
        <w:t>brutto ............................ zł (słownie: ....</w:t>
      </w:r>
      <w:r w:rsidR="003876CB" w:rsidRPr="003876CB">
        <w:rPr>
          <w:rFonts w:ascii="Cambria" w:eastAsia="Calibri" w:hAnsi="Cambria" w:cs="Calibri"/>
          <w:sz w:val="24"/>
          <w:szCs w:val="24"/>
          <w:lang w:eastAsia="en-US"/>
        </w:rPr>
        <w:t>.................</w:t>
      </w:r>
      <w:r w:rsidRPr="003876CB">
        <w:rPr>
          <w:rFonts w:ascii="Cambria" w:eastAsia="Calibri" w:hAnsi="Cambria" w:cs="Calibri"/>
          <w:sz w:val="24"/>
          <w:szCs w:val="24"/>
          <w:lang w:eastAsia="en-US"/>
        </w:rPr>
        <w:t>....................... złotych …/100)</w:t>
      </w:r>
      <w:r w:rsidR="00212DC2" w:rsidRPr="003876CB">
        <w:rPr>
          <w:rFonts w:ascii="Cambria" w:eastAsia="Calibri" w:hAnsi="Cambria" w:cs="Calibri"/>
          <w:sz w:val="24"/>
          <w:szCs w:val="24"/>
          <w:lang w:eastAsia="en-US"/>
        </w:rPr>
        <w:t>.</w:t>
      </w:r>
    </w:p>
    <w:p w14:paraId="4DA64000" w14:textId="77777777" w:rsidR="005566C2" w:rsidRPr="00495E59" w:rsidRDefault="00C04E22" w:rsidP="00634D32">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495E59">
        <w:rPr>
          <w:rFonts w:ascii="Cambria" w:hAnsi="Cambria" w:cs="Calibri"/>
          <w:sz w:val="24"/>
          <w:szCs w:val="24"/>
        </w:rPr>
        <w:t xml:space="preserve">W przypadku niewykonania </w:t>
      </w:r>
      <w:r w:rsidR="006A308F" w:rsidRPr="00495E59">
        <w:rPr>
          <w:rFonts w:ascii="Cambria" w:hAnsi="Cambria" w:cs="Calibri"/>
          <w:sz w:val="24"/>
          <w:szCs w:val="24"/>
        </w:rPr>
        <w:t xml:space="preserve">całości świadczenia wykonawcy wynikającego </w:t>
      </w:r>
      <w:r w:rsidR="002B5FF9" w:rsidRPr="00495E59">
        <w:rPr>
          <w:rFonts w:ascii="Cambria" w:hAnsi="Cambria" w:cs="Calibri"/>
          <w:sz w:val="24"/>
          <w:szCs w:val="24"/>
        </w:rPr>
        <w:t xml:space="preserve">                        </w:t>
      </w:r>
      <w:r w:rsidR="006A308F" w:rsidRPr="00495E59">
        <w:rPr>
          <w:rFonts w:ascii="Cambria" w:hAnsi="Cambria" w:cs="Calibri"/>
          <w:sz w:val="24"/>
          <w:szCs w:val="24"/>
        </w:rPr>
        <w:t>z</w:t>
      </w:r>
      <w:r w:rsidRPr="00495E59">
        <w:rPr>
          <w:rFonts w:ascii="Cambria" w:hAnsi="Cambria" w:cs="Calibri"/>
          <w:sz w:val="24"/>
          <w:szCs w:val="24"/>
        </w:rPr>
        <w:t xml:space="preserve"> dokumentacj</w:t>
      </w:r>
      <w:r w:rsidR="006A308F" w:rsidRPr="00495E59">
        <w:rPr>
          <w:rFonts w:ascii="Cambria" w:hAnsi="Cambria" w:cs="Calibri"/>
          <w:sz w:val="24"/>
          <w:szCs w:val="24"/>
        </w:rPr>
        <w:t>i</w:t>
      </w:r>
      <w:r w:rsidRPr="00495E59">
        <w:rPr>
          <w:rFonts w:ascii="Cambria" w:hAnsi="Cambria" w:cs="Calibri"/>
          <w:sz w:val="24"/>
          <w:szCs w:val="24"/>
        </w:rPr>
        <w:t xml:space="preserve"> projektow</w:t>
      </w:r>
      <w:r w:rsidR="006A308F" w:rsidRPr="00495E59">
        <w:rPr>
          <w:rFonts w:ascii="Cambria" w:hAnsi="Cambria" w:cs="Calibri"/>
          <w:sz w:val="24"/>
          <w:szCs w:val="24"/>
        </w:rPr>
        <w:t>ej</w:t>
      </w:r>
      <w:r w:rsidRPr="00495E59">
        <w:rPr>
          <w:rFonts w:ascii="Cambria" w:hAnsi="Cambria" w:cs="Calibri"/>
          <w:sz w:val="24"/>
          <w:szCs w:val="24"/>
        </w:rPr>
        <w:t xml:space="preserve"> wskazan</w:t>
      </w:r>
      <w:r w:rsidR="00091EDF" w:rsidRPr="00495E59">
        <w:rPr>
          <w:rFonts w:ascii="Cambria" w:hAnsi="Cambria" w:cs="Calibri"/>
          <w:sz w:val="24"/>
          <w:szCs w:val="24"/>
        </w:rPr>
        <w:t>ej</w:t>
      </w:r>
      <w:r w:rsidRPr="00495E59">
        <w:rPr>
          <w:rFonts w:ascii="Cambria" w:hAnsi="Cambria" w:cs="Calibri"/>
          <w:sz w:val="24"/>
          <w:szCs w:val="24"/>
        </w:rPr>
        <w:t xml:space="preserve"> </w:t>
      </w:r>
      <w:r w:rsidRPr="00495E59">
        <w:rPr>
          <w:rFonts w:ascii="Cambria" w:hAnsi="Cambria" w:cs="Cambria"/>
          <w:iCs/>
          <w:sz w:val="24"/>
          <w:szCs w:val="24"/>
        </w:rPr>
        <w:t xml:space="preserve">w § 1 </w:t>
      </w:r>
      <w:r w:rsidRPr="00495E59">
        <w:rPr>
          <w:rFonts w:ascii="Cambria" w:hAnsi="Cambria" w:cs="Calibri"/>
          <w:sz w:val="24"/>
          <w:szCs w:val="24"/>
        </w:rPr>
        <w:t>strony przewidują, że wynagrodzenie Wykonawcy ulegnie zmniejszeniu o wartość prac niewykonanych.</w:t>
      </w:r>
      <w:r w:rsidR="00F34116" w:rsidRPr="00495E59">
        <w:rPr>
          <w:rFonts w:ascii="Cambria" w:hAnsi="Cambria" w:cs="Calibri"/>
          <w:sz w:val="24"/>
          <w:szCs w:val="24"/>
        </w:rPr>
        <w:t xml:space="preserve"> </w:t>
      </w:r>
      <w:r w:rsidR="005566C2" w:rsidRPr="00495E59">
        <w:rPr>
          <w:rFonts w:ascii="Cambria" w:hAnsi="Cambria" w:cs="Calibri"/>
          <w:sz w:val="24"/>
          <w:szCs w:val="24"/>
        </w:rPr>
        <w:t xml:space="preserve">Strony przewidują, że minimalna wartość zrealizowanego przez wykonawcę świadczenia obejmie zakres odpowiadający </w:t>
      </w:r>
      <w:r w:rsidR="0057502A" w:rsidRPr="00495E59">
        <w:rPr>
          <w:rFonts w:ascii="Cambria" w:hAnsi="Cambria" w:cs="Calibri"/>
          <w:sz w:val="24"/>
          <w:szCs w:val="24"/>
        </w:rPr>
        <w:t xml:space="preserve">70 </w:t>
      </w:r>
      <w:r w:rsidR="005566C2" w:rsidRPr="00495E59">
        <w:rPr>
          <w:rFonts w:ascii="Cambria" w:hAnsi="Cambria" w:cs="Calibri"/>
          <w:sz w:val="24"/>
          <w:szCs w:val="24"/>
        </w:rPr>
        <w:t xml:space="preserve">% wynagrodzenia umownego. </w:t>
      </w:r>
    </w:p>
    <w:p w14:paraId="7DF222E7" w14:textId="77777777" w:rsidR="00F1299E" w:rsidRPr="00495E59" w:rsidRDefault="006A308F" w:rsidP="00634D32">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495E59">
        <w:rPr>
          <w:rFonts w:ascii="Cambria" w:hAnsi="Cambria" w:cs="Calibri"/>
          <w:sz w:val="24"/>
          <w:szCs w:val="24"/>
        </w:rPr>
        <w:t xml:space="preserve">W przypadku konieczności wykonania dodatkowych robót </w:t>
      </w:r>
      <w:r w:rsidR="00C04E22" w:rsidRPr="00495E59">
        <w:rPr>
          <w:rFonts w:ascii="Cambria" w:hAnsi="Cambria" w:cs="Calibri"/>
          <w:sz w:val="24"/>
          <w:szCs w:val="24"/>
        </w:rPr>
        <w:t>nieobjętych dokumentacją projektową w</w:t>
      </w:r>
      <w:r w:rsidR="00C04E22" w:rsidRPr="00495E59">
        <w:rPr>
          <w:rFonts w:ascii="Cambria" w:hAnsi="Cambria" w:cs="Cambria"/>
          <w:iCs/>
          <w:sz w:val="24"/>
          <w:szCs w:val="24"/>
        </w:rPr>
        <w:t xml:space="preserve">skazaną w § 1 </w:t>
      </w:r>
      <w:r w:rsidRPr="00495E59">
        <w:rPr>
          <w:rFonts w:ascii="Cambria" w:hAnsi="Cambria" w:cs="Calibri"/>
          <w:sz w:val="24"/>
          <w:szCs w:val="24"/>
        </w:rPr>
        <w:t xml:space="preserve">strony przewidują możliwość </w:t>
      </w:r>
      <w:r w:rsidR="00F1299E" w:rsidRPr="00495E59">
        <w:rPr>
          <w:rFonts w:ascii="Cambria" w:hAnsi="Cambria" w:cs="Calibri"/>
          <w:sz w:val="24"/>
          <w:szCs w:val="24"/>
        </w:rPr>
        <w:t xml:space="preserve">zlecenia tych robót </w:t>
      </w:r>
      <w:r w:rsidR="00C04E22" w:rsidRPr="00495E59">
        <w:rPr>
          <w:rFonts w:ascii="Cambria" w:hAnsi="Cambria" w:cs="Calibri"/>
          <w:sz w:val="24"/>
          <w:szCs w:val="24"/>
        </w:rPr>
        <w:t>za dodatkowym wynagrodzeniem</w:t>
      </w:r>
      <w:r w:rsidR="00F1299E" w:rsidRPr="00495E59">
        <w:rPr>
          <w:rFonts w:ascii="Cambria" w:hAnsi="Cambria" w:cs="Calibri"/>
          <w:sz w:val="24"/>
          <w:szCs w:val="24"/>
        </w:rPr>
        <w:t xml:space="preserve"> poprzez zmianę umowy na zasadach określonych w art. 454-455 ustawy Prawo zamówień publicznych</w:t>
      </w:r>
      <w:r w:rsidR="00C04E22" w:rsidRPr="00495E59">
        <w:rPr>
          <w:rFonts w:ascii="Cambria" w:hAnsi="Cambria" w:cs="Calibri"/>
          <w:sz w:val="24"/>
          <w:szCs w:val="24"/>
        </w:rPr>
        <w:t xml:space="preserve">. </w:t>
      </w:r>
    </w:p>
    <w:p w14:paraId="4D31EF21" w14:textId="77777777" w:rsidR="00C04E22" w:rsidRPr="00495E59"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495E59">
        <w:rPr>
          <w:rFonts w:ascii="Cambria" w:hAnsi="Cambria" w:cs="Calibri"/>
          <w:sz w:val="24"/>
          <w:szCs w:val="24"/>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0FAF9E88" w14:textId="77777777" w:rsidR="00C04E22" w:rsidRPr="00495E59"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495E59">
        <w:rPr>
          <w:rFonts w:ascii="Cambria" w:hAnsi="Cambria" w:cs="Calibri"/>
          <w:sz w:val="24"/>
          <w:szCs w:val="24"/>
        </w:rPr>
        <w:t>Wykonawca przed podpisaniem umowy złoży</w:t>
      </w:r>
      <w:r w:rsidR="00F1299E" w:rsidRPr="00495E59">
        <w:rPr>
          <w:rFonts w:ascii="Cambria" w:hAnsi="Cambria" w:cs="Calibri"/>
          <w:sz w:val="24"/>
          <w:szCs w:val="24"/>
        </w:rPr>
        <w:t>ł</w:t>
      </w:r>
      <w:r w:rsidRPr="00495E59">
        <w:rPr>
          <w:rFonts w:ascii="Cambria" w:hAnsi="Cambria" w:cs="Calibri"/>
          <w:sz w:val="24"/>
          <w:szCs w:val="24"/>
        </w:rPr>
        <w:t xml:space="preserve"> Zamawiającemu kosztorys wskazując</w:t>
      </w:r>
      <w:r w:rsidR="00F1299E" w:rsidRPr="00495E59">
        <w:rPr>
          <w:rFonts w:ascii="Cambria" w:hAnsi="Cambria" w:cs="Calibri"/>
          <w:sz w:val="24"/>
          <w:szCs w:val="24"/>
        </w:rPr>
        <w:t>y</w:t>
      </w:r>
      <w:r w:rsidRPr="00495E59">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r-g w zł; </w:t>
      </w:r>
      <w:proofErr w:type="spellStart"/>
      <w:r w:rsidRPr="00495E59">
        <w:rPr>
          <w:rFonts w:ascii="Cambria" w:hAnsi="Cambria" w:cs="Calibri"/>
          <w:sz w:val="24"/>
          <w:szCs w:val="24"/>
        </w:rPr>
        <w:t>Kp</w:t>
      </w:r>
      <w:proofErr w:type="spellEnd"/>
      <w:r w:rsidRPr="00495E59">
        <w:rPr>
          <w:rFonts w:ascii="Cambria" w:hAnsi="Cambria" w:cs="Calibri"/>
          <w:sz w:val="24"/>
          <w:szCs w:val="24"/>
        </w:rPr>
        <w:t xml:space="preserve"> - koszty pośrednie w % od R i S; </w:t>
      </w:r>
      <w:proofErr w:type="spellStart"/>
      <w:r w:rsidRPr="00495E59">
        <w:rPr>
          <w:rFonts w:ascii="Cambria" w:hAnsi="Cambria" w:cs="Calibri"/>
          <w:sz w:val="24"/>
          <w:szCs w:val="24"/>
        </w:rPr>
        <w:t>Kz</w:t>
      </w:r>
      <w:proofErr w:type="spellEnd"/>
      <w:r w:rsidRPr="00495E59">
        <w:rPr>
          <w:rFonts w:ascii="Cambria" w:hAnsi="Cambria" w:cs="Calibri"/>
          <w:sz w:val="24"/>
          <w:szCs w:val="24"/>
        </w:rPr>
        <w:t xml:space="preserve"> – koszty zakupu w % od M; Z- zysk w % od R, S, </w:t>
      </w:r>
      <w:proofErr w:type="spellStart"/>
      <w:r w:rsidRPr="00495E59">
        <w:rPr>
          <w:rFonts w:ascii="Cambria" w:hAnsi="Cambria" w:cs="Calibri"/>
          <w:sz w:val="24"/>
          <w:szCs w:val="24"/>
        </w:rPr>
        <w:t>Kp</w:t>
      </w:r>
      <w:proofErr w:type="spellEnd"/>
      <w:r w:rsidRPr="00495E59">
        <w:rPr>
          <w:rFonts w:ascii="Cambria" w:hAnsi="Cambria" w:cs="Calibri"/>
          <w:sz w:val="24"/>
          <w:szCs w:val="24"/>
        </w:rPr>
        <w:t>).</w:t>
      </w:r>
    </w:p>
    <w:p w14:paraId="5F617D34" w14:textId="77777777" w:rsidR="00C04E22" w:rsidRPr="004D5A47"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bookmarkStart w:id="5" w:name="_Hlk90138693"/>
      <w:r w:rsidRPr="004D5A47">
        <w:rPr>
          <w:rFonts w:ascii="Cambria" w:hAnsi="Cambria" w:cs="Calibri"/>
          <w:sz w:val="24"/>
          <w:szCs w:val="24"/>
        </w:rPr>
        <w:t xml:space="preserve">Kosztorys, o którym mowa  w ust. </w:t>
      </w:r>
      <w:r w:rsidR="00F91827" w:rsidRPr="004D5A47">
        <w:rPr>
          <w:rFonts w:ascii="Cambria" w:hAnsi="Cambria" w:cs="Calibri"/>
          <w:sz w:val="24"/>
          <w:szCs w:val="24"/>
        </w:rPr>
        <w:t>5</w:t>
      </w:r>
      <w:r w:rsidRPr="004D5A47">
        <w:rPr>
          <w:rFonts w:ascii="Cambria" w:hAnsi="Cambria" w:cs="Calibri"/>
          <w:sz w:val="24"/>
          <w:szCs w:val="24"/>
        </w:rPr>
        <w:t xml:space="preserve"> służy do obliczenia należnego wynagrodzenia wykonawcy w szczególności w przypadku: </w:t>
      </w:r>
    </w:p>
    <w:p w14:paraId="3A0D1DC4" w14:textId="77777777" w:rsidR="00C04E22" w:rsidRPr="004D5A47" w:rsidRDefault="00F91827"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4D5A47">
        <w:rPr>
          <w:rFonts w:ascii="Cambria" w:hAnsi="Cambria" w:cs="Calibri"/>
          <w:sz w:val="24"/>
          <w:szCs w:val="24"/>
        </w:rPr>
        <w:t>odstąpienia</w:t>
      </w:r>
      <w:r w:rsidR="00C04E22" w:rsidRPr="004D5A47">
        <w:rPr>
          <w:rFonts w:ascii="Cambria" w:hAnsi="Cambria" w:cs="Calibri"/>
          <w:sz w:val="24"/>
          <w:szCs w:val="24"/>
        </w:rPr>
        <w:t xml:space="preserve"> od umowy, </w:t>
      </w:r>
    </w:p>
    <w:p w14:paraId="243BB4EF" w14:textId="77777777" w:rsidR="00C04E22" w:rsidRPr="004D5A47"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4D5A47">
        <w:rPr>
          <w:rFonts w:ascii="Cambria" w:hAnsi="Cambria" w:cs="Calibri"/>
          <w:sz w:val="24"/>
          <w:szCs w:val="24"/>
        </w:rPr>
        <w:t xml:space="preserve">rezygnacji z wykonania części przedmiotu umowy - zgodnie z ust. </w:t>
      </w:r>
      <w:r w:rsidR="004D5A47" w:rsidRPr="004D5A47">
        <w:rPr>
          <w:rFonts w:ascii="Cambria" w:hAnsi="Cambria" w:cs="Calibri"/>
          <w:sz w:val="24"/>
          <w:szCs w:val="24"/>
        </w:rPr>
        <w:t>2,</w:t>
      </w:r>
      <w:r w:rsidRPr="004D5A47">
        <w:rPr>
          <w:rFonts w:ascii="Cambria" w:hAnsi="Cambria" w:cs="Calibri"/>
          <w:sz w:val="24"/>
          <w:szCs w:val="24"/>
        </w:rPr>
        <w:t xml:space="preserve"> </w:t>
      </w:r>
    </w:p>
    <w:p w14:paraId="2198E84D" w14:textId="77777777" w:rsidR="00C04E22" w:rsidRPr="004D5A47"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4D5A47">
        <w:rPr>
          <w:rFonts w:ascii="Cambria" w:hAnsi="Cambria" w:cs="Calibri"/>
          <w:sz w:val="24"/>
          <w:szCs w:val="24"/>
        </w:rPr>
        <w:t>zlecenia robót nieujętych w dokumentacji projektowej</w:t>
      </w:r>
      <w:r w:rsidR="004D5A47" w:rsidRPr="004D5A47">
        <w:rPr>
          <w:rFonts w:ascii="Cambria" w:hAnsi="Cambria" w:cs="Calibri"/>
          <w:sz w:val="24"/>
          <w:szCs w:val="24"/>
        </w:rPr>
        <w:t xml:space="preserve"> </w:t>
      </w:r>
      <w:r w:rsidRPr="004D5A47">
        <w:rPr>
          <w:rFonts w:ascii="Cambria" w:hAnsi="Cambria" w:cs="Calibri"/>
          <w:sz w:val="24"/>
          <w:szCs w:val="24"/>
        </w:rPr>
        <w:t xml:space="preserve">zgodnie z ust, </w:t>
      </w:r>
      <w:r w:rsidR="00F1299E" w:rsidRPr="004D5A47">
        <w:rPr>
          <w:rFonts w:ascii="Cambria" w:hAnsi="Cambria" w:cs="Calibri"/>
          <w:sz w:val="24"/>
          <w:szCs w:val="24"/>
        </w:rPr>
        <w:t>4</w:t>
      </w:r>
      <w:r w:rsidRPr="004D5A47">
        <w:rPr>
          <w:rFonts w:ascii="Cambria" w:hAnsi="Cambria" w:cs="Calibri"/>
          <w:sz w:val="24"/>
          <w:szCs w:val="24"/>
        </w:rPr>
        <w:t xml:space="preserve">; </w:t>
      </w:r>
    </w:p>
    <w:p w14:paraId="0214A3A6" w14:textId="77777777" w:rsidR="00C04E22" w:rsidRPr="004D5A47"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4D5A47">
        <w:rPr>
          <w:rFonts w:ascii="Cambria" w:hAnsi="Cambria" w:cs="Calibri"/>
          <w:sz w:val="24"/>
          <w:szCs w:val="24"/>
        </w:rPr>
        <w:t>robót zamiennych</w:t>
      </w:r>
      <w:r w:rsidR="004D5A47" w:rsidRPr="004D5A47">
        <w:rPr>
          <w:rFonts w:ascii="Cambria" w:hAnsi="Cambria" w:cs="Calibri"/>
          <w:sz w:val="24"/>
          <w:szCs w:val="24"/>
        </w:rPr>
        <w:t>.</w:t>
      </w:r>
    </w:p>
    <w:bookmarkEnd w:id="5"/>
    <w:p w14:paraId="6CD6CA54" w14:textId="77777777" w:rsidR="00C04E22" w:rsidRPr="0058648D" w:rsidRDefault="00C04E22" w:rsidP="00B83CE6">
      <w:pPr>
        <w:widowControl/>
        <w:numPr>
          <w:ilvl w:val="0"/>
          <w:numId w:val="8"/>
        </w:numPr>
        <w:suppressAutoHyphens w:val="0"/>
        <w:autoSpaceDE w:val="0"/>
        <w:autoSpaceDN w:val="0"/>
        <w:spacing w:after="0"/>
        <w:ind w:left="426"/>
        <w:contextualSpacing/>
        <w:textAlignment w:val="auto"/>
        <w:rPr>
          <w:rFonts w:ascii="Cambria" w:hAnsi="Cambria"/>
          <w:sz w:val="24"/>
          <w:szCs w:val="24"/>
        </w:rPr>
      </w:pPr>
      <w:r w:rsidRPr="004D5A47">
        <w:rPr>
          <w:rFonts w:ascii="Cambria" w:hAnsi="Cambria"/>
          <w:sz w:val="24"/>
          <w:szCs w:val="24"/>
        </w:rPr>
        <w:lastRenderedPageBreak/>
        <w:t xml:space="preserve">Kosztorys, o którym mowa w ust. </w:t>
      </w:r>
      <w:r w:rsidR="00C85186" w:rsidRPr="004D5A47">
        <w:rPr>
          <w:rFonts w:ascii="Cambria" w:hAnsi="Cambria"/>
          <w:sz w:val="24"/>
          <w:szCs w:val="24"/>
        </w:rPr>
        <w:t>6</w:t>
      </w:r>
      <w:r w:rsidRPr="004D5A47">
        <w:rPr>
          <w:rFonts w:ascii="Cambria" w:hAnsi="Cambria"/>
          <w:sz w:val="24"/>
          <w:szCs w:val="24"/>
        </w:rPr>
        <w:t xml:space="preserve">, wskazuje sposób kalkulacji wynagrodzenia ryczałtowego (uwzględniający wszystkie przewidziane przedmiotem zamówienia </w:t>
      </w:r>
      <w:r w:rsidRPr="0058648D">
        <w:rPr>
          <w:rFonts w:ascii="Cambria" w:hAnsi="Cambria"/>
          <w:sz w:val="24"/>
          <w:szCs w:val="24"/>
        </w:rPr>
        <w:t>branże).</w:t>
      </w:r>
    </w:p>
    <w:p w14:paraId="071CED1C" w14:textId="77777777" w:rsidR="00C04E22" w:rsidRPr="0058648D" w:rsidRDefault="00C04E22" w:rsidP="00B83CE6">
      <w:pPr>
        <w:widowControl/>
        <w:numPr>
          <w:ilvl w:val="0"/>
          <w:numId w:val="8"/>
        </w:numPr>
        <w:tabs>
          <w:tab w:val="left" w:pos="426"/>
        </w:tabs>
        <w:suppressAutoHyphens w:val="0"/>
        <w:autoSpaceDE w:val="0"/>
        <w:autoSpaceDN w:val="0"/>
        <w:spacing w:after="0"/>
        <w:ind w:left="426" w:hanging="426"/>
        <w:contextualSpacing/>
        <w:textAlignment w:val="auto"/>
        <w:rPr>
          <w:rFonts w:ascii="Cambria" w:hAnsi="Cambria"/>
          <w:sz w:val="24"/>
          <w:szCs w:val="24"/>
        </w:rPr>
      </w:pPr>
      <w:r w:rsidRPr="0058648D">
        <w:rPr>
          <w:rFonts w:ascii="Cambria" w:hAnsi="Cambria"/>
          <w:sz w:val="24"/>
          <w:szCs w:val="24"/>
        </w:rPr>
        <w:t xml:space="preserve">Kosztorys, o których mowa w ust. </w:t>
      </w:r>
      <w:r w:rsidR="00C85186" w:rsidRPr="0058648D">
        <w:rPr>
          <w:rFonts w:ascii="Cambria" w:hAnsi="Cambria"/>
          <w:sz w:val="24"/>
          <w:szCs w:val="24"/>
        </w:rPr>
        <w:t>6</w:t>
      </w:r>
      <w:r w:rsidRPr="0058648D">
        <w:rPr>
          <w:rFonts w:ascii="Cambria" w:hAnsi="Cambria"/>
          <w:sz w:val="24"/>
          <w:szCs w:val="24"/>
        </w:rPr>
        <w:t xml:space="preserve">, należy wykonać jako kosztorys szczegółowy lub uproszczony zgodnie z </w:t>
      </w:r>
      <w:r w:rsidR="00FE7583" w:rsidRPr="0058648D">
        <w:rPr>
          <w:rFonts w:ascii="Cambria" w:hAnsi="Cambria"/>
          <w:sz w:val="24"/>
          <w:szCs w:val="24"/>
        </w:rPr>
        <w:t>rozporządzeniem Ministra Rozwoju i Technologii z dnia 20.12.2021 r. w sprawie określenia metod i podstaw sporządzania kosztorysu inwestorskiego, obliczania planowanych kosztów prac projektowych oraz planowanych kosztów robót budowlanych określonych w programie funkcjonalno-użytkowym (Dz. U. poz. 2458)</w:t>
      </w:r>
      <w:r w:rsidRPr="0058648D">
        <w:rPr>
          <w:rFonts w:ascii="Cambria" w:hAnsi="Cambria"/>
          <w:sz w:val="24"/>
          <w:szCs w:val="24"/>
        </w:rPr>
        <w:t>.</w:t>
      </w:r>
    </w:p>
    <w:p w14:paraId="7BC107A3" w14:textId="77777777" w:rsidR="00C04E22" w:rsidRPr="0058648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58648D">
        <w:rPr>
          <w:rFonts w:ascii="Cambria" w:hAnsi="Cambria" w:cs="Calibri"/>
          <w:sz w:val="24"/>
          <w:szCs w:val="24"/>
        </w:rPr>
        <w:t xml:space="preserve">W przypadku, gdyby ceny robót dodatkowych określonych w ust. </w:t>
      </w:r>
      <w:r w:rsidR="0058648D" w:rsidRPr="0058648D">
        <w:rPr>
          <w:rFonts w:ascii="Cambria" w:hAnsi="Cambria" w:cs="Calibri"/>
          <w:sz w:val="24"/>
          <w:szCs w:val="24"/>
        </w:rPr>
        <w:t>6</w:t>
      </w:r>
      <w:r w:rsidRPr="0058648D">
        <w:rPr>
          <w:rFonts w:ascii="Cambria" w:hAnsi="Cambria" w:cs="Calibri"/>
          <w:sz w:val="24"/>
          <w:szCs w:val="24"/>
        </w:rPr>
        <w:t xml:space="preserve"> pkt 3) nie były objęte kosztorysem, o którym mowa w ust. </w:t>
      </w:r>
      <w:r w:rsidR="00C85186" w:rsidRPr="0058648D">
        <w:rPr>
          <w:rFonts w:ascii="Cambria" w:hAnsi="Cambria" w:cs="Calibri"/>
          <w:sz w:val="24"/>
          <w:szCs w:val="24"/>
        </w:rPr>
        <w:t>6</w:t>
      </w:r>
      <w:r w:rsidRPr="0058648D">
        <w:rPr>
          <w:rFonts w:ascii="Cambria" w:hAnsi="Cambria" w:cs="Calibri"/>
          <w:sz w:val="24"/>
          <w:szCs w:val="24"/>
        </w:rPr>
        <w:t xml:space="preserve"> przy rozliczeniu obowiązywać będą następujące zasady:</w:t>
      </w:r>
    </w:p>
    <w:p w14:paraId="374EE875" w14:textId="77777777" w:rsidR="00C04E22" w:rsidRPr="0058648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sz w:val="24"/>
          <w:szCs w:val="24"/>
        </w:rPr>
      </w:pPr>
      <w:r w:rsidRPr="0058648D">
        <w:rPr>
          <w:rFonts w:ascii="Cambria" w:hAnsi="Cambria" w:cs="Calibri"/>
          <w:sz w:val="24"/>
          <w:szCs w:val="24"/>
        </w:rPr>
        <w:t xml:space="preserve">roboty dodatkowe zostaną rozliczone w oparciu o kosztorysy sporządzone przez Wykonawcę </w:t>
      </w:r>
      <w:r w:rsidRPr="0058648D">
        <w:rPr>
          <w:rFonts w:ascii="Cambria" w:eastAsia="Verdana" w:hAnsi="Cambria" w:cs="Calibri"/>
          <w:sz w:val="24"/>
          <w:szCs w:val="24"/>
        </w:rPr>
        <w:t>metodą szczegółową lub uproszczoną, sporządzon</w:t>
      </w:r>
      <w:r w:rsidR="00C85186" w:rsidRPr="0058648D">
        <w:rPr>
          <w:rFonts w:ascii="Cambria" w:eastAsia="Verdana" w:hAnsi="Cambria" w:cs="Calibri"/>
          <w:sz w:val="24"/>
          <w:szCs w:val="24"/>
        </w:rPr>
        <w:t>e</w:t>
      </w:r>
      <w:r w:rsidRPr="0058648D">
        <w:rPr>
          <w:rFonts w:ascii="Cambria" w:eastAsia="Verdana" w:hAnsi="Cambria" w:cs="Calibri"/>
          <w:sz w:val="24"/>
          <w:szCs w:val="24"/>
        </w:rPr>
        <w:t xml:space="preserve"> na podstawie potwierdzonego przez Inspektora Nadzoru </w:t>
      </w:r>
      <w:r w:rsidR="00C85186" w:rsidRPr="0058648D">
        <w:rPr>
          <w:rFonts w:ascii="Cambria" w:eastAsia="Verdana" w:hAnsi="Cambria" w:cs="Calibri"/>
          <w:sz w:val="24"/>
          <w:szCs w:val="24"/>
        </w:rPr>
        <w:t>ob</w:t>
      </w:r>
      <w:r w:rsidRPr="0058648D">
        <w:rPr>
          <w:rFonts w:ascii="Cambria" w:eastAsia="Verdana" w:hAnsi="Cambria" w:cs="Calibri"/>
          <w:sz w:val="24"/>
          <w:szCs w:val="24"/>
        </w:rPr>
        <w:t>miaru robót oraz według danych wyjściowych do kosztorysowania (Stawka roboczogodziny, Koszty zakupu materiałów (</w:t>
      </w:r>
      <w:proofErr w:type="spellStart"/>
      <w:r w:rsidRPr="0058648D">
        <w:rPr>
          <w:rFonts w:ascii="Cambria" w:eastAsia="Verdana" w:hAnsi="Cambria" w:cs="Calibri"/>
          <w:sz w:val="24"/>
          <w:szCs w:val="24"/>
        </w:rPr>
        <w:t>Kz</w:t>
      </w:r>
      <w:proofErr w:type="spellEnd"/>
      <w:r w:rsidRPr="0058648D">
        <w:rPr>
          <w:rFonts w:ascii="Cambria" w:eastAsia="Verdana" w:hAnsi="Cambria" w:cs="Calibri"/>
          <w:sz w:val="24"/>
          <w:szCs w:val="24"/>
        </w:rPr>
        <w:t>), Koszty pośrednie od R+S (</w:t>
      </w:r>
      <w:proofErr w:type="spellStart"/>
      <w:r w:rsidRPr="0058648D">
        <w:rPr>
          <w:rFonts w:ascii="Cambria" w:eastAsia="Verdana" w:hAnsi="Cambria" w:cs="Calibri"/>
          <w:sz w:val="24"/>
          <w:szCs w:val="24"/>
        </w:rPr>
        <w:t>Kp</w:t>
      </w:r>
      <w:proofErr w:type="spellEnd"/>
      <w:r w:rsidRPr="0058648D">
        <w:rPr>
          <w:rFonts w:ascii="Cambria" w:eastAsia="Verdana" w:hAnsi="Cambria" w:cs="Calibri"/>
          <w:sz w:val="24"/>
          <w:szCs w:val="24"/>
        </w:rPr>
        <w:t xml:space="preserve">), Zysk od </w:t>
      </w:r>
      <w:proofErr w:type="spellStart"/>
      <w:r w:rsidRPr="0058648D">
        <w:rPr>
          <w:rFonts w:ascii="Cambria" w:eastAsia="Verdana" w:hAnsi="Cambria" w:cs="Calibri"/>
          <w:sz w:val="24"/>
          <w:szCs w:val="24"/>
        </w:rPr>
        <w:t>R+S+Kp</w:t>
      </w:r>
      <w:proofErr w:type="spellEnd"/>
      <w:r w:rsidRPr="0058648D">
        <w:rPr>
          <w:rFonts w:ascii="Cambria" w:eastAsia="Verdana" w:hAnsi="Cambria" w:cs="Calibri"/>
          <w:sz w:val="24"/>
          <w:szCs w:val="24"/>
        </w:rPr>
        <w:t xml:space="preserve">), jak </w:t>
      </w:r>
      <w:r w:rsidR="00836C21" w:rsidRPr="0058648D">
        <w:rPr>
          <w:rFonts w:ascii="Cambria" w:eastAsia="Verdana" w:hAnsi="Cambria" w:cs="Calibri"/>
          <w:sz w:val="24"/>
          <w:szCs w:val="24"/>
        </w:rPr>
        <w:t xml:space="preserve">                                      </w:t>
      </w:r>
      <w:r w:rsidRPr="0058648D">
        <w:rPr>
          <w:rFonts w:ascii="Cambria" w:eastAsia="Verdana" w:hAnsi="Cambria" w:cs="Calibri"/>
          <w:sz w:val="24"/>
          <w:szCs w:val="24"/>
        </w:rPr>
        <w:t xml:space="preserve">w kosztorysie, o którym mowa w ust. </w:t>
      </w:r>
      <w:r w:rsidR="00C85186" w:rsidRPr="0058648D">
        <w:rPr>
          <w:rFonts w:ascii="Cambria" w:eastAsia="Verdana" w:hAnsi="Cambria" w:cs="Calibri"/>
          <w:sz w:val="24"/>
          <w:szCs w:val="24"/>
        </w:rPr>
        <w:t>6</w:t>
      </w:r>
      <w:r w:rsidRPr="0058648D">
        <w:rPr>
          <w:rFonts w:ascii="Cambria" w:eastAsia="Verdana" w:hAnsi="Cambria" w:cs="Calibri"/>
          <w:sz w:val="24"/>
          <w:szCs w:val="24"/>
        </w:rPr>
        <w:t>;</w:t>
      </w:r>
    </w:p>
    <w:p w14:paraId="6938AE3D" w14:textId="77777777" w:rsidR="00C04E22" w:rsidRPr="0058648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sz w:val="24"/>
          <w:szCs w:val="24"/>
        </w:rPr>
      </w:pPr>
      <w:r w:rsidRPr="0058648D">
        <w:rPr>
          <w:rFonts w:ascii="Cambria" w:eastAsia="Verdana" w:hAnsi="Cambria" w:cs="Calibri"/>
          <w:sz w:val="24"/>
          <w:szCs w:val="24"/>
        </w:rPr>
        <w:t xml:space="preserve">ceny materiałów będą przyjmowane według ceny z faktury zakupu (cena po upuście, jeżeli taka na fakturze występuje) jednak w wysokości nie wyższej niż </w:t>
      </w:r>
      <w:r w:rsidR="00F34116" w:rsidRPr="0058648D">
        <w:rPr>
          <w:rFonts w:ascii="Cambria" w:eastAsia="Verdana" w:hAnsi="Cambria" w:cs="Calibri"/>
          <w:sz w:val="24"/>
          <w:szCs w:val="24"/>
        </w:rPr>
        <w:t>120</w:t>
      </w:r>
      <w:r w:rsidRPr="0058648D">
        <w:rPr>
          <w:rFonts w:ascii="Cambria" w:eastAsia="Verdana" w:hAnsi="Cambria" w:cs="Calibri"/>
          <w:sz w:val="24"/>
          <w:szCs w:val="24"/>
        </w:rPr>
        <w:t xml:space="preserve">% średniej ceny materiału z aktualnego w dniu rozliczenia wydawnictwa </w:t>
      </w:r>
      <w:proofErr w:type="spellStart"/>
      <w:r w:rsidRPr="0058648D">
        <w:rPr>
          <w:rFonts w:ascii="Cambria" w:eastAsia="Verdana" w:hAnsi="Cambria" w:cs="Calibri"/>
          <w:sz w:val="24"/>
          <w:szCs w:val="24"/>
        </w:rPr>
        <w:t>Sekocenbud</w:t>
      </w:r>
      <w:proofErr w:type="spellEnd"/>
      <w:r w:rsidRPr="0058648D">
        <w:rPr>
          <w:rFonts w:ascii="Cambria" w:eastAsia="Verdana" w:hAnsi="Cambria" w:cs="Calibri"/>
          <w:sz w:val="24"/>
          <w:szCs w:val="24"/>
        </w:rPr>
        <w:t xml:space="preserve"> </w:t>
      </w:r>
      <w:r w:rsidR="00DE3BD9" w:rsidRPr="0058648D">
        <w:rPr>
          <w:rFonts w:ascii="Cambria" w:eastAsia="Verdana" w:hAnsi="Cambria" w:cs="Calibri"/>
          <w:sz w:val="24"/>
          <w:szCs w:val="24"/>
        </w:rPr>
        <w:t xml:space="preserve">region </w:t>
      </w:r>
      <w:r w:rsidR="00236088" w:rsidRPr="0058648D">
        <w:rPr>
          <w:rFonts w:ascii="Cambria" w:eastAsia="Verdana" w:hAnsi="Cambria" w:cs="Calibri"/>
          <w:sz w:val="24"/>
          <w:szCs w:val="24"/>
        </w:rPr>
        <w:t xml:space="preserve">lubelski </w:t>
      </w:r>
      <w:r w:rsidRPr="0058648D">
        <w:rPr>
          <w:rFonts w:ascii="Cambria" w:eastAsia="Verdana" w:hAnsi="Cambria" w:cs="Calibri"/>
          <w:sz w:val="24"/>
          <w:szCs w:val="24"/>
        </w:rPr>
        <w:t xml:space="preserve">+% </w:t>
      </w:r>
      <w:proofErr w:type="spellStart"/>
      <w:r w:rsidRPr="0058648D">
        <w:rPr>
          <w:rFonts w:ascii="Cambria" w:eastAsia="Verdana" w:hAnsi="Cambria" w:cs="Calibri"/>
          <w:sz w:val="24"/>
          <w:szCs w:val="24"/>
        </w:rPr>
        <w:t>Kz</w:t>
      </w:r>
      <w:proofErr w:type="spellEnd"/>
      <w:r w:rsidRPr="0058648D">
        <w:rPr>
          <w:rFonts w:ascii="Cambria" w:eastAsia="Verdana" w:hAnsi="Cambria" w:cs="Calibri"/>
          <w:sz w:val="24"/>
          <w:szCs w:val="24"/>
        </w:rPr>
        <w:t xml:space="preserve"> </w:t>
      </w:r>
      <w:proofErr w:type="spellStart"/>
      <w:r w:rsidRPr="0058648D">
        <w:rPr>
          <w:rFonts w:ascii="Cambria" w:eastAsia="Verdana" w:hAnsi="Cambria" w:cs="Calibri"/>
          <w:sz w:val="24"/>
          <w:szCs w:val="24"/>
        </w:rPr>
        <w:t>j.w</w:t>
      </w:r>
      <w:proofErr w:type="spellEnd"/>
      <w:r w:rsidRPr="0058648D">
        <w:rPr>
          <w:rFonts w:ascii="Cambria" w:eastAsia="Verdana" w:hAnsi="Cambria" w:cs="Calibri"/>
          <w:sz w:val="24"/>
          <w:szCs w:val="24"/>
        </w:rPr>
        <w:t xml:space="preserve">.; </w:t>
      </w:r>
    </w:p>
    <w:p w14:paraId="3E813CEB" w14:textId="77777777" w:rsidR="00C04E22" w:rsidRPr="0058648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sz w:val="24"/>
          <w:szCs w:val="24"/>
        </w:rPr>
      </w:pPr>
      <w:r w:rsidRPr="0058648D">
        <w:rPr>
          <w:rFonts w:ascii="Cambria" w:eastAsia="Verdana" w:hAnsi="Cambria" w:cs="Calibri"/>
          <w:sz w:val="24"/>
          <w:szCs w:val="24"/>
        </w:rPr>
        <w:t xml:space="preserve">ceny pracy sprzętu będą przyjmowane według ceny z faktury zakupu (cena po upuście, jeżeli taka na fakturze występuje) jednak w wysokości nie wyższej niż </w:t>
      </w:r>
      <w:r w:rsidR="00F34116" w:rsidRPr="0058648D">
        <w:rPr>
          <w:rFonts w:ascii="Cambria" w:eastAsia="Verdana" w:hAnsi="Cambria" w:cs="Calibri"/>
          <w:sz w:val="24"/>
          <w:szCs w:val="24"/>
        </w:rPr>
        <w:t>120</w:t>
      </w:r>
      <w:r w:rsidRPr="0058648D">
        <w:rPr>
          <w:rFonts w:ascii="Cambria" w:eastAsia="Verdana" w:hAnsi="Cambria" w:cs="Calibri"/>
          <w:sz w:val="24"/>
          <w:szCs w:val="24"/>
        </w:rPr>
        <w:t xml:space="preserve">% średniej ceny pracy sprzętu z aktualnego w dniu rozliczenia wydawnictwa </w:t>
      </w:r>
      <w:proofErr w:type="spellStart"/>
      <w:r w:rsidRPr="0058648D">
        <w:rPr>
          <w:rFonts w:ascii="Cambria" w:eastAsia="Verdana" w:hAnsi="Cambria" w:cs="Calibri"/>
          <w:sz w:val="24"/>
          <w:szCs w:val="24"/>
        </w:rPr>
        <w:t>Sekocenbud</w:t>
      </w:r>
      <w:proofErr w:type="spellEnd"/>
      <w:r w:rsidRPr="0058648D">
        <w:rPr>
          <w:rFonts w:ascii="Cambria" w:eastAsia="Verdana" w:hAnsi="Cambria" w:cs="Calibri"/>
          <w:sz w:val="24"/>
          <w:szCs w:val="24"/>
        </w:rPr>
        <w:t xml:space="preserve"> </w:t>
      </w:r>
      <w:r w:rsidR="00E306A1" w:rsidRPr="0058648D">
        <w:rPr>
          <w:rFonts w:ascii="Cambria" w:eastAsia="Verdana" w:hAnsi="Cambria" w:cs="Calibri"/>
          <w:sz w:val="24"/>
          <w:szCs w:val="24"/>
        </w:rPr>
        <w:t xml:space="preserve">region </w:t>
      </w:r>
      <w:r w:rsidR="00236088" w:rsidRPr="0058648D">
        <w:rPr>
          <w:rFonts w:ascii="Cambria" w:eastAsia="Verdana" w:hAnsi="Cambria" w:cs="Calibri"/>
          <w:sz w:val="24"/>
          <w:szCs w:val="24"/>
        </w:rPr>
        <w:t>lubelski</w:t>
      </w:r>
      <w:r w:rsidR="00E306A1" w:rsidRPr="0058648D">
        <w:rPr>
          <w:rFonts w:ascii="Cambria" w:eastAsia="Verdana" w:hAnsi="Cambria" w:cs="Calibri"/>
          <w:sz w:val="24"/>
          <w:szCs w:val="24"/>
        </w:rPr>
        <w:t xml:space="preserve"> </w:t>
      </w:r>
      <w:r w:rsidRPr="0058648D">
        <w:rPr>
          <w:rFonts w:ascii="Cambria" w:eastAsia="Verdana" w:hAnsi="Cambria" w:cs="Calibri"/>
          <w:sz w:val="24"/>
          <w:szCs w:val="24"/>
        </w:rPr>
        <w:t xml:space="preserve">+% </w:t>
      </w:r>
      <w:proofErr w:type="spellStart"/>
      <w:r w:rsidRPr="0058648D">
        <w:rPr>
          <w:rFonts w:ascii="Cambria" w:eastAsia="Verdana" w:hAnsi="Cambria" w:cs="Calibri"/>
          <w:sz w:val="24"/>
          <w:szCs w:val="24"/>
        </w:rPr>
        <w:t>Kz</w:t>
      </w:r>
      <w:proofErr w:type="spellEnd"/>
      <w:r w:rsidRPr="0058648D">
        <w:rPr>
          <w:rFonts w:ascii="Cambria" w:eastAsia="Verdana" w:hAnsi="Cambria" w:cs="Calibri"/>
          <w:sz w:val="24"/>
          <w:szCs w:val="24"/>
        </w:rPr>
        <w:t xml:space="preserve"> </w:t>
      </w:r>
      <w:proofErr w:type="spellStart"/>
      <w:r w:rsidRPr="0058648D">
        <w:rPr>
          <w:rFonts w:ascii="Cambria" w:eastAsia="Verdana" w:hAnsi="Cambria" w:cs="Calibri"/>
          <w:sz w:val="24"/>
          <w:szCs w:val="24"/>
        </w:rPr>
        <w:t>j.w</w:t>
      </w:r>
      <w:proofErr w:type="spellEnd"/>
      <w:r w:rsidRPr="0058648D">
        <w:rPr>
          <w:rFonts w:ascii="Cambria" w:eastAsia="Verdana" w:hAnsi="Cambria" w:cs="Calibri"/>
          <w:sz w:val="24"/>
          <w:szCs w:val="24"/>
        </w:rPr>
        <w:t xml:space="preserve">.; </w:t>
      </w:r>
    </w:p>
    <w:p w14:paraId="7F0AC647" w14:textId="77777777" w:rsidR="00C04E22" w:rsidRPr="0058648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sz w:val="24"/>
          <w:szCs w:val="24"/>
        </w:rPr>
      </w:pPr>
      <w:r w:rsidRPr="0058648D">
        <w:rPr>
          <w:rFonts w:ascii="Cambria" w:hAnsi="Cambria"/>
          <w:sz w:val="24"/>
          <w:szCs w:val="24"/>
          <w:shd w:val="clear" w:color="auto" w:fill="FFFFFF"/>
        </w:rPr>
        <w:t xml:space="preserve"> w przypadku braku wyceny danego elementu roboty w kosztorysie, o którym mowa w ust. </w:t>
      </w:r>
      <w:r w:rsidR="00C85186" w:rsidRPr="0058648D">
        <w:rPr>
          <w:rFonts w:ascii="Cambria" w:hAnsi="Cambria"/>
          <w:sz w:val="24"/>
          <w:szCs w:val="24"/>
          <w:shd w:val="clear" w:color="auto" w:fill="FFFFFF"/>
        </w:rPr>
        <w:t>6</w:t>
      </w:r>
      <w:r w:rsidRPr="0058648D">
        <w:rPr>
          <w:rFonts w:ascii="Cambria" w:hAnsi="Cambria"/>
          <w:sz w:val="24"/>
          <w:szCs w:val="24"/>
          <w:shd w:val="clear" w:color="auto" w:fill="FFFFFF"/>
        </w:rPr>
        <w:t xml:space="preserve"> oraz w wydawnictwie </w:t>
      </w:r>
      <w:proofErr w:type="spellStart"/>
      <w:r w:rsidRPr="0058648D">
        <w:rPr>
          <w:rFonts w:ascii="Cambria" w:hAnsi="Cambria"/>
          <w:sz w:val="24"/>
          <w:szCs w:val="24"/>
          <w:shd w:val="clear" w:color="auto" w:fill="FFFFFF"/>
        </w:rPr>
        <w:t>Sekocenbud</w:t>
      </w:r>
      <w:proofErr w:type="spellEnd"/>
      <w:r w:rsidRPr="0058648D">
        <w:rPr>
          <w:rFonts w:ascii="Cambria" w:hAnsi="Cambria"/>
          <w:sz w:val="24"/>
          <w:szCs w:val="24"/>
          <w:shd w:val="clear" w:color="auto" w:fill="FFFFFF"/>
        </w:rPr>
        <w:t xml:space="preserve"> </w:t>
      </w:r>
      <w:r w:rsidR="00E306A1" w:rsidRPr="0058648D">
        <w:rPr>
          <w:rFonts w:ascii="Cambria" w:eastAsia="Verdana" w:hAnsi="Cambria" w:cs="Calibri"/>
          <w:sz w:val="24"/>
          <w:szCs w:val="24"/>
        </w:rPr>
        <w:t xml:space="preserve">region </w:t>
      </w:r>
      <w:r w:rsidR="00236088" w:rsidRPr="0058648D">
        <w:rPr>
          <w:rFonts w:ascii="Cambria" w:eastAsia="Verdana" w:hAnsi="Cambria" w:cs="Calibri"/>
          <w:sz w:val="24"/>
          <w:szCs w:val="24"/>
        </w:rPr>
        <w:t>lubelski</w:t>
      </w:r>
      <w:r w:rsidR="00E306A1" w:rsidRPr="0058648D">
        <w:rPr>
          <w:rFonts w:ascii="Cambria" w:hAnsi="Cambria"/>
          <w:sz w:val="24"/>
          <w:szCs w:val="24"/>
          <w:shd w:val="clear" w:color="auto" w:fill="FFFFFF"/>
        </w:rPr>
        <w:t xml:space="preserve"> </w:t>
      </w:r>
      <w:r w:rsidRPr="0058648D">
        <w:rPr>
          <w:rFonts w:ascii="Cambria" w:hAnsi="Cambria"/>
          <w:sz w:val="24"/>
          <w:szCs w:val="24"/>
          <w:shd w:val="clear" w:color="auto" w:fill="FFFFFF"/>
        </w:rPr>
        <w:t>zastosowanie znajdzie wycena własna wykonawcy po jej akceptacji przez Inspektora nadzoru</w:t>
      </w:r>
      <w:r w:rsidR="00236088" w:rsidRPr="0058648D">
        <w:rPr>
          <w:rFonts w:ascii="Cambria" w:hAnsi="Cambria"/>
          <w:sz w:val="24"/>
          <w:szCs w:val="24"/>
          <w:shd w:val="clear" w:color="auto" w:fill="FFFFFF"/>
        </w:rPr>
        <w:t xml:space="preserve">                </w:t>
      </w:r>
      <w:r w:rsidRPr="0058648D">
        <w:rPr>
          <w:rFonts w:ascii="Cambria" w:hAnsi="Cambria"/>
          <w:sz w:val="24"/>
          <w:szCs w:val="24"/>
          <w:shd w:val="clear" w:color="auto" w:fill="FFFFFF"/>
        </w:rPr>
        <w:t xml:space="preserve"> i wykazaniu przez wykonawcę, że wycena ta jest wyceną nie wyższą od średnich cen rynkowych na podstawie minimum trzech wycen wykonawców/dostawców/producentów</w:t>
      </w:r>
      <w:r w:rsidRPr="0058648D">
        <w:rPr>
          <w:rFonts w:ascii="Cambria" w:eastAsia="Verdana" w:hAnsi="Cambria" w:cs="Calibri"/>
          <w:sz w:val="24"/>
          <w:szCs w:val="24"/>
        </w:rPr>
        <w:t>.</w:t>
      </w:r>
    </w:p>
    <w:p w14:paraId="5B6599DD" w14:textId="77777777" w:rsidR="00582047" w:rsidRPr="0058648D" w:rsidRDefault="00582047" w:rsidP="007F5E2D">
      <w:pPr>
        <w:pStyle w:val="Jasnasiatkaakcent32"/>
        <w:numPr>
          <w:ilvl w:val="0"/>
          <w:numId w:val="8"/>
        </w:numPr>
        <w:autoSpaceDE w:val="0"/>
        <w:autoSpaceDN w:val="0"/>
        <w:adjustRightInd w:val="0"/>
        <w:spacing w:after="0"/>
        <w:ind w:left="426"/>
        <w:jc w:val="both"/>
        <w:rPr>
          <w:rFonts w:ascii="Cambria" w:hAnsi="Cambria" w:cs="Calibri"/>
          <w:sz w:val="24"/>
          <w:szCs w:val="24"/>
        </w:rPr>
      </w:pPr>
      <w:r w:rsidRPr="0058648D">
        <w:rPr>
          <w:rFonts w:ascii="Cambria" w:hAnsi="Cambria" w:cs="Calibri"/>
          <w:sz w:val="24"/>
          <w:szCs w:val="24"/>
        </w:rPr>
        <w:t xml:space="preserve">Rozpoczęcie wykonywania robót, o których mowa w ust. 4 może nastąpić jedynie na podstawie protokołu konieczności, potwierdzonego pisemnie przez Inspektora nadzoru, i samego Zamawiającego oraz zawarciu stosownej zmiany do umowy. </w:t>
      </w:r>
    </w:p>
    <w:p w14:paraId="63CC87BA" w14:textId="77777777" w:rsidR="00582047" w:rsidRPr="0058648D" w:rsidRDefault="00582047" w:rsidP="007F5E2D">
      <w:pPr>
        <w:pStyle w:val="Jasnasiatkaakcent32"/>
        <w:numPr>
          <w:ilvl w:val="0"/>
          <w:numId w:val="8"/>
        </w:numPr>
        <w:autoSpaceDE w:val="0"/>
        <w:autoSpaceDN w:val="0"/>
        <w:adjustRightInd w:val="0"/>
        <w:spacing w:after="0"/>
        <w:ind w:left="426"/>
        <w:jc w:val="both"/>
        <w:rPr>
          <w:rFonts w:ascii="Cambria" w:hAnsi="Cambria" w:cs="Calibri"/>
          <w:sz w:val="24"/>
          <w:szCs w:val="24"/>
        </w:rPr>
      </w:pPr>
      <w:r w:rsidRPr="0058648D">
        <w:rPr>
          <w:rFonts w:ascii="Cambria" w:hAnsi="Cambria" w:cs="Calibri"/>
          <w:sz w:val="24"/>
          <w:szCs w:val="24"/>
        </w:rPr>
        <w:t xml:space="preserve">Bez uprzedniej zgody Zamawiającego mogą być wykonywane jedynie prace niezbędne ze względu na bezpieczeństwo lub konieczność zapobieżenia awarii. </w:t>
      </w:r>
    </w:p>
    <w:p w14:paraId="387FDF9C" w14:textId="77777777" w:rsidR="00C04E22" w:rsidRPr="0058648D" w:rsidRDefault="00C04E22" w:rsidP="00B83CE6">
      <w:pPr>
        <w:pStyle w:val="Jasnasiatkaakcent32"/>
        <w:autoSpaceDE w:val="0"/>
        <w:autoSpaceDN w:val="0"/>
        <w:adjustRightInd w:val="0"/>
        <w:spacing w:after="0"/>
        <w:ind w:left="0"/>
        <w:jc w:val="both"/>
        <w:rPr>
          <w:rFonts w:ascii="Cambria" w:hAnsi="Cambria" w:cs="Calibri"/>
          <w:sz w:val="24"/>
          <w:szCs w:val="24"/>
        </w:rPr>
      </w:pPr>
    </w:p>
    <w:p w14:paraId="1CB232E0" w14:textId="77777777" w:rsidR="00C04E22" w:rsidRPr="0058648D" w:rsidRDefault="00C04E22" w:rsidP="00B83CE6">
      <w:pPr>
        <w:autoSpaceDE w:val="0"/>
        <w:autoSpaceDN w:val="0"/>
        <w:spacing w:after="0"/>
        <w:jc w:val="center"/>
        <w:rPr>
          <w:rFonts w:ascii="Cambria" w:eastAsia="Calibri" w:hAnsi="Cambria"/>
          <w:b/>
          <w:bCs/>
          <w:sz w:val="24"/>
          <w:szCs w:val="24"/>
        </w:rPr>
      </w:pPr>
      <w:bookmarkStart w:id="6" w:name="_Hlk63065414"/>
      <w:r w:rsidRPr="0058648D">
        <w:rPr>
          <w:rFonts w:ascii="Cambria" w:eastAsia="Calibri" w:hAnsi="Cambria"/>
          <w:b/>
          <w:bCs/>
          <w:sz w:val="24"/>
          <w:szCs w:val="24"/>
        </w:rPr>
        <w:t>§ 4</w:t>
      </w:r>
    </w:p>
    <w:p w14:paraId="7B566E9F" w14:textId="77777777" w:rsidR="00C04E22" w:rsidRPr="0058648D" w:rsidRDefault="00C04E22" w:rsidP="00B83CE6">
      <w:pPr>
        <w:autoSpaceDE w:val="0"/>
        <w:autoSpaceDN w:val="0"/>
        <w:spacing w:after="0"/>
        <w:jc w:val="center"/>
        <w:rPr>
          <w:rFonts w:ascii="Cambria" w:eastAsia="Calibri" w:hAnsi="Cambria"/>
          <w:b/>
          <w:bCs/>
          <w:sz w:val="24"/>
          <w:szCs w:val="24"/>
        </w:rPr>
      </w:pPr>
      <w:r w:rsidRPr="0058648D">
        <w:rPr>
          <w:rFonts w:ascii="Cambria" w:eastAsia="Calibri" w:hAnsi="Cambria"/>
          <w:b/>
          <w:bCs/>
          <w:sz w:val="24"/>
          <w:szCs w:val="24"/>
        </w:rPr>
        <w:t>Obowiązki stron</w:t>
      </w:r>
    </w:p>
    <w:p w14:paraId="3DDED341" w14:textId="77777777" w:rsidR="00C04E22" w:rsidRPr="0058648D"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Do obowiązków Zamawiającego należy:</w:t>
      </w:r>
    </w:p>
    <w:p w14:paraId="285B4A71" w14:textId="77777777" w:rsidR="00C04E22" w:rsidRPr="0058648D"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p</w:t>
      </w:r>
      <w:r w:rsidR="00C04E22" w:rsidRPr="0058648D">
        <w:rPr>
          <w:rFonts w:ascii="Cambria" w:eastAsia="Calibri" w:hAnsi="Cambria" w:cs="Calibri"/>
          <w:sz w:val="24"/>
          <w:szCs w:val="24"/>
          <w:lang w:eastAsia="en-US"/>
        </w:rPr>
        <w:t>rzek</w:t>
      </w:r>
      <w:r w:rsidR="00C802D4" w:rsidRPr="0058648D">
        <w:rPr>
          <w:rFonts w:ascii="Cambria" w:eastAsia="Calibri" w:hAnsi="Cambria" w:cs="Calibri"/>
          <w:sz w:val="24"/>
          <w:szCs w:val="24"/>
          <w:lang w:eastAsia="en-US"/>
        </w:rPr>
        <w:t>az</w:t>
      </w:r>
      <w:r w:rsidR="00C04E22" w:rsidRPr="0058648D">
        <w:rPr>
          <w:rFonts w:ascii="Cambria" w:eastAsia="Calibri" w:hAnsi="Cambria" w:cs="Calibri"/>
          <w:sz w:val="24"/>
          <w:szCs w:val="24"/>
          <w:lang w:eastAsia="en-US"/>
        </w:rPr>
        <w:t>anie</w:t>
      </w:r>
      <w:r w:rsidRPr="0058648D">
        <w:rPr>
          <w:rFonts w:ascii="Cambria" w:eastAsia="Calibri" w:hAnsi="Cambria" w:cs="Calibri"/>
          <w:sz w:val="24"/>
          <w:szCs w:val="24"/>
          <w:lang w:eastAsia="en-US"/>
        </w:rPr>
        <w:t xml:space="preserve"> </w:t>
      </w:r>
      <w:r w:rsidR="00C04E22" w:rsidRPr="0058648D">
        <w:rPr>
          <w:rFonts w:ascii="Cambria" w:eastAsia="Calibri" w:hAnsi="Cambria" w:cs="Calibri"/>
          <w:sz w:val="24"/>
          <w:szCs w:val="24"/>
          <w:lang w:eastAsia="en-US"/>
        </w:rPr>
        <w:t xml:space="preserve">dokumentacji projektowej, </w:t>
      </w:r>
      <w:r w:rsidR="00236088" w:rsidRPr="0058648D">
        <w:rPr>
          <w:rFonts w:ascii="Cambria" w:eastAsia="Calibri" w:hAnsi="Cambria" w:cs="Calibri"/>
          <w:sz w:val="24"/>
          <w:szCs w:val="24"/>
          <w:lang w:eastAsia="en-US"/>
        </w:rPr>
        <w:t>prawomocnego zgłoszenia robót</w:t>
      </w:r>
      <w:r w:rsidR="00C04E22" w:rsidRPr="0058648D">
        <w:rPr>
          <w:rFonts w:ascii="Cambria" w:eastAsia="Calibri" w:hAnsi="Cambria" w:cs="Calibri"/>
          <w:sz w:val="24"/>
          <w:szCs w:val="24"/>
          <w:lang w:eastAsia="en-US"/>
        </w:rPr>
        <w:t>, dziennika budowy,</w:t>
      </w:r>
    </w:p>
    <w:p w14:paraId="5143A51F" w14:textId="77777777" w:rsidR="00C04E22" w:rsidRPr="0058648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lastRenderedPageBreak/>
        <w:t xml:space="preserve">protokolarne przekazanie Wykonawcy placu budowy na czas realizacji przedmiotu zamówienia - w terminie uzgodnionym przez strony, </w:t>
      </w:r>
    </w:p>
    <w:p w14:paraId="2B226876" w14:textId="77777777" w:rsidR="00C04E22" w:rsidRPr="0058648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sprawowanie nadzoru inwestorskiego do dnia odbioru robót budowlanych, stanowiących przedmiot zamówienia,</w:t>
      </w:r>
    </w:p>
    <w:p w14:paraId="620E344E" w14:textId="77777777" w:rsidR="00C04E22" w:rsidRPr="0058648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 xml:space="preserve">uczestniczenie w </w:t>
      </w:r>
      <w:r w:rsidR="002C30F3" w:rsidRPr="0058648D">
        <w:rPr>
          <w:rFonts w:ascii="Cambria" w:eastAsia="Calibri" w:hAnsi="Cambria" w:cs="Calibri"/>
          <w:sz w:val="24"/>
          <w:szCs w:val="24"/>
          <w:lang w:eastAsia="en-US"/>
        </w:rPr>
        <w:t>r</w:t>
      </w:r>
      <w:r w:rsidRPr="0058648D">
        <w:rPr>
          <w:rFonts w:ascii="Cambria" w:eastAsia="Calibri" w:hAnsi="Cambria" w:cs="Calibri"/>
          <w:sz w:val="24"/>
          <w:szCs w:val="24"/>
          <w:lang w:eastAsia="en-US"/>
        </w:rPr>
        <w:t xml:space="preserve">adach </w:t>
      </w:r>
      <w:r w:rsidR="002C30F3" w:rsidRPr="0058648D">
        <w:rPr>
          <w:rFonts w:ascii="Cambria" w:eastAsia="Calibri" w:hAnsi="Cambria" w:cs="Calibri"/>
          <w:sz w:val="24"/>
          <w:szCs w:val="24"/>
          <w:lang w:eastAsia="en-US"/>
        </w:rPr>
        <w:t xml:space="preserve">budowy </w:t>
      </w:r>
      <w:r w:rsidRPr="0058648D">
        <w:rPr>
          <w:rFonts w:ascii="Cambria" w:eastAsia="Calibri" w:hAnsi="Cambria" w:cs="Calibri"/>
          <w:sz w:val="24"/>
          <w:szCs w:val="24"/>
          <w:lang w:eastAsia="en-US"/>
        </w:rPr>
        <w:t>zwoływanych przez Wykonawcę,</w:t>
      </w:r>
    </w:p>
    <w:p w14:paraId="55F99270" w14:textId="77777777" w:rsidR="00C04E22" w:rsidRPr="0058648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dokonanie odbioru przedmiotu umowy i zapłata umówionego wynagrodzenia.</w:t>
      </w:r>
    </w:p>
    <w:p w14:paraId="6273C76D" w14:textId="77777777" w:rsidR="00C04E22" w:rsidRPr="0058648D" w:rsidRDefault="00C04E22" w:rsidP="00B83CE6">
      <w:pPr>
        <w:pStyle w:val="Jasnalistaakcent51"/>
        <w:widowControl/>
        <w:numPr>
          <w:ilvl w:val="0"/>
          <w:numId w:val="11"/>
        </w:numPr>
        <w:suppressAutoHyphens w:val="0"/>
        <w:autoSpaceDE w:val="0"/>
        <w:autoSpaceDN w:val="0"/>
        <w:spacing w:after="0"/>
        <w:ind w:left="426" w:hanging="426"/>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Do obowiązków Wykonawcy należy:</w:t>
      </w:r>
    </w:p>
    <w:p w14:paraId="0EB67A4A" w14:textId="77777777" w:rsidR="00C04E22" w:rsidRPr="0058648D" w:rsidRDefault="002C30F3" w:rsidP="002C30F3">
      <w:pPr>
        <w:pStyle w:val="Jasnalistaakcent51"/>
        <w:widowControl/>
        <w:numPr>
          <w:ilvl w:val="0"/>
          <w:numId w:val="13"/>
        </w:numPr>
        <w:suppressAutoHyphens w:val="0"/>
        <w:autoSpaceDE w:val="0"/>
        <w:autoSpaceDN w:val="0"/>
        <w:spacing w:after="0"/>
        <w:ind w:left="1134" w:hanging="567"/>
        <w:textAlignment w:val="auto"/>
        <w:rPr>
          <w:rStyle w:val="apple-converted-space"/>
          <w:rFonts w:ascii="Cambria" w:eastAsia="Calibri" w:hAnsi="Cambria" w:cs="Calibri"/>
          <w:sz w:val="24"/>
          <w:szCs w:val="24"/>
          <w:lang w:eastAsia="en-US"/>
        </w:rPr>
      </w:pPr>
      <w:r w:rsidRPr="0058648D">
        <w:rPr>
          <w:rFonts w:ascii="Cambria" w:eastAsia="Calibri" w:hAnsi="Cambria" w:cs="Calibri"/>
          <w:sz w:val="24"/>
          <w:szCs w:val="24"/>
          <w:lang w:eastAsia="en-US"/>
        </w:rPr>
        <w:t>wykonanie robót zgodnie z dokumentacją projektową</w:t>
      </w:r>
      <w:r w:rsidR="0058648D" w:rsidRPr="0058648D">
        <w:rPr>
          <w:rFonts w:ascii="Cambria" w:eastAsia="Calibri" w:hAnsi="Cambria" w:cs="Calibri"/>
          <w:sz w:val="24"/>
          <w:szCs w:val="24"/>
          <w:lang w:eastAsia="en-US"/>
        </w:rPr>
        <w:t>,</w:t>
      </w:r>
    </w:p>
    <w:p w14:paraId="48828B08" w14:textId="77777777" w:rsidR="002C30F3" w:rsidRPr="003C4E32" w:rsidRDefault="002C30F3" w:rsidP="002C30F3">
      <w:pPr>
        <w:widowControl/>
        <w:numPr>
          <w:ilvl w:val="0"/>
          <w:numId w:val="13"/>
        </w:numPr>
        <w:tabs>
          <w:tab w:val="left" w:pos="180"/>
          <w:tab w:val="left" w:pos="709"/>
        </w:tabs>
        <w:suppressAutoHyphens w:val="0"/>
        <w:adjustRightInd/>
        <w:spacing w:after="0"/>
        <w:ind w:left="1134" w:hanging="567"/>
        <w:textAlignment w:val="auto"/>
        <w:rPr>
          <w:rFonts w:ascii="Cambria" w:hAnsi="Cambria"/>
          <w:sz w:val="24"/>
          <w:szCs w:val="24"/>
        </w:rPr>
      </w:pPr>
      <w:r w:rsidRPr="0058648D">
        <w:rPr>
          <w:rFonts w:ascii="Cambria" w:hAnsi="Cambria"/>
          <w:sz w:val="24"/>
          <w:szCs w:val="24"/>
        </w:rPr>
        <w:t>wykonanie bez dodatkowego wynagrodzenia wszelkich robót subsydiarnych</w:t>
      </w:r>
      <w:r w:rsidR="007D2ADE" w:rsidRPr="0058648D">
        <w:rPr>
          <w:rFonts w:ascii="Cambria" w:hAnsi="Cambria"/>
          <w:sz w:val="24"/>
          <w:szCs w:val="24"/>
        </w:rPr>
        <w:t>,</w:t>
      </w:r>
      <w:r w:rsidRPr="0058648D">
        <w:rPr>
          <w:rFonts w:ascii="Cambria" w:hAnsi="Cambria"/>
          <w:sz w:val="24"/>
          <w:szCs w:val="24"/>
        </w:rPr>
        <w:t xml:space="preserve"> </w:t>
      </w:r>
      <w:r w:rsidRPr="003C4E32">
        <w:rPr>
          <w:rFonts w:ascii="Cambria" w:hAnsi="Cambria"/>
          <w:sz w:val="24"/>
          <w:szCs w:val="24"/>
        </w:rPr>
        <w:t>które zgodnie z wiedzą techniczną są niezbędne do wykonania robót objętych dokumentacją projektową</w:t>
      </w:r>
      <w:r w:rsidR="0058648D" w:rsidRPr="003C4E32">
        <w:rPr>
          <w:rFonts w:ascii="Cambria" w:hAnsi="Cambria"/>
          <w:sz w:val="24"/>
          <w:szCs w:val="24"/>
        </w:rPr>
        <w:t xml:space="preserve"> </w:t>
      </w:r>
      <w:r w:rsidRPr="003C4E32">
        <w:rPr>
          <w:rFonts w:ascii="Cambria" w:hAnsi="Cambria"/>
          <w:sz w:val="24"/>
          <w:szCs w:val="24"/>
        </w:rPr>
        <w:t xml:space="preserve">– nawet w przypadku ich nieujęcia </w:t>
      </w:r>
      <w:r w:rsidR="0098238F" w:rsidRPr="003C4E32">
        <w:rPr>
          <w:rFonts w:ascii="Cambria" w:hAnsi="Cambria"/>
          <w:sz w:val="24"/>
          <w:szCs w:val="24"/>
        </w:rPr>
        <w:t xml:space="preserve">     </w:t>
      </w:r>
      <w:r w:rsidR="0058648D" w:rsidRPr="003C4E32">
        <w:rPr>
          <w:rFonts w:ascii="Cambria" w:hAnsi="Cambria"/>
          <w:sz w:val="24"/>
          <w:szCs w:val="24"/>
        </w:rPr>
        <w:t xml:space="preserve">                            </w:t>
      </w:r>
      <w:r w:rsidR="0098238F" w:rsidRPr="003C4E32">
        <w:rPr>
          <w:rFonts w:ascii="Cambria" w:hAnsi="Cambria"/>
          <w:sz w:val="24"/>
          <w:szCs w:val="24"/>
        </w:rPr>
        <w:t xml:space="preserve">               </w:t>
      </w:r>
      <w:r w:rsidRPr="003C4E32">
        <w:rPr>
          <w:rFonts w:ascii="Cambria" w:hAnsi="Cambria"/>
          <w:sz w:val="24"/>
          <w:szCs w:val="24"/>
        </w:rPr>
        <w:t>a dokumentacji projektowe</w:t>
      </w:r>
      <w:r w:rsidR="0058648D" w:rsidRPr="003C4E32">
        <w:rPr>
          <w:rFonts w:ascii="Cambria" w:hAnsi="Cambria"/>
          <w:sz w:val="24"/>
          <w:szCs w:val="24"/>
        </w:rPr>
        <w:t>j</w:t>
      </w:r>
      <w:r w:rsidRPr="003C4E32">
        <w:rPr>
          <w:rFonts w:ascii="Cambria" w:hAnsi="Cambria"/>
          <w:sz w:val="24"/>
          <w:szCs w:val="24"/>
        </w:rPr>
        <w:t>,</w:t>
      </w:r>
    </w:p>
    <w:p w14:paraId="531C7F62" w14:textId="77777777" w:rsidR="002C30F3" w:rsidRPr="003C4E32" w:rsidRDefault="002C30F3" w:rsidP="002C30F3">
      <w:pPr>
        <w:pStyle w:val="Tekstpodstawowywcity"/>
        <w:widowControl/>
        <w:numPr>
          <w:ilvl w:val="0"/>
          <w:numId w:val="13"/>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3C4E32">
        <w:rPr>
          <w:rFonts w:ascii="Cambria" w:hAnsi="Cambria"/>
          <w:sz w:val="24"/>
          <w:szCs w:val="24"/>
        </w:rPr>
        <w:t xml:space="preserve">niezwłoczne informowanie Zamawiającego o problemach technicznych lub okolicznościach, które mogą wpłynąć na jakość robót lub termin zakończenia robót. </w:t>
      </w:r>
    </w:p>
    <w:p w14:paraId="074FA567" w14:textId="1B246CEC" w:rsidR="002C30F3" w:rsidRPr="003C4E32" w:rsidRDefault="002C30F3" w:rsidP="002C30F3">
      <w:pPr>
        <w:pStyle w:val="Lista"/>
        <w:numPr>
          <w:ilvl w:val="0"/>
          <w:numId w:val="13"/>
        </w:numPr>
        <w:tabs>
          <w:tab w:val="left" w:pos="709"/>
        </w:tabs>
        <w:autoSpaceDE w:val="0"/>
        <w:autoSpaceDN w:val="0"/>
        <w:spacing w:line="276" w:lineRule="auto"/>
        <w:ind w:left="1134" w:hanging="567"/>
        <w:jc w:val="both"/>
        <w:rPr>
          <w:rFonts w:ascii="Cambria" w:hAnsi="Cambria" w:cs="Calibri"/>
          <w:szCs w:val="24"/>
        </w:rPr>
      </w:pPr>
      <w:r w:rsidRPr="003C4E32">
        <w:rPr>
          <w:rFonts w:ascii="Cambria" w:hAnsi="Cambria" w:cs="Calibri"/>
          <w:szCs w:val="24"/>
        </w:rPr>
        <w:t>inform</w:t>
      </w:r>
      <w:r w:rsidR="00D87570" w:rsidRPr="003C4E32">
        <w:rPr>
          <w:rFonts w:ascii="Cambria" w:hAnsi="Cambria" w:cs="Calibri"/>
          <w:szCs w:val="24"/>
        </w:rPr>
        <w:t>owanie</w:t>
      </w:r>
      <w:r w:rsidRPr="003C4E32">
        <w:rPr>
          <w:rFonts w:ascii="Cambria" w:hAnsi="Cambria" w:cs="Calibri"/>
          <w:szCs w:val="24"/>
        </w:rPr>
        <w:t xml:space="preserve"> </w:t>
      </w:r>
      <w:r w:rsidR="00D87570" w:rsidRPr="003C4E32">
        <w:rPr>
          <w:rFonts w:ascii="Cambria" w:hAnsi="Cambria" w:cs="Calibri"/>
          <w:szCs w:val="24"/>
        </w:rPr>
        <w:t xml:space="preserve">- z minimum 5-dniowym wyprzedzeniem - </w:t>
      </w:r>
      <w:r w:rsidRPr="003C4E32">
        <w:rPr>
          <w:rFonts w:ascii="Cambria" w:hAnsi="Cambria" w:cs="Calibri"/>
          <w:szCs w:val="24"/>
        </w:rPr>
        <w:t xml:space="preserve">zamawiającego </w:t>
      </w:r>
      <w:r w:rsidR="004D3CE6" w:rsidRPr="003C4E32">
        <w:rPr>
          <w:rFonts w:ascii="Cambria" w:hAnsi="Cambria" w:cs="Calibri"/>
          <w:szCs w:val="24"/>
        </w:rPr>
        <w:t xml:space="preserve">                    </w:t>
      </w:r>
      <w:r w:rsidRPr="003C4E32">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w:t>
      </w:r>
      <w:r w:rsidR="00D87570" w:rsidRPr="003C4E32">
        <w:rPr>
          <w:rFonts w:ascii="Cambria" w:hAnsi="Cambria" w:cs="Calibri"/>
          <w:szCs w:val="24"/>
        </w:rPr>
        <w:t>,</w:t>
      </w:r>
    </w:p>
    <w:p w14:paraId="158908E2" w14:textId="77777777" w:rsidR="004D3CE6" w:rsidRPr="006F22D1" w:rsidRDefault="004D3CE6" w:rsidP="002C30F3">
      <w:pPr>
        <w:pStyle w:val="Lista"/>
        <w:numPr>
          <w:ilvl w:val="0"/>
          <w:numId w:val="13"/>
        </w:numPr>
        <w:autoSpaceDE w:val="0"/>
        <w:autoSpaceDN w:val="0"/>
        <w:spacing w:line="276" w:lineRule="auto"/>
        <w:ind w:left="1134" w:hanging="567"/>
        <w:jc w:val="both"/>
        <w:rPr>
          <w:rFonts w:ascii="Cambria" w:hAnsi="Cambria" w:cs="Calibri"/>
          <w:szCs w:val="24"/>
        </w:rPr>
      </w:pPr>
      <w:r w:rsidRPr="006F22D1">
        <w:rPr>
          <w:rFonts w:ascii="Cambria" w:hAnsi="Cambria"/>
          <w:szCs w:val="24"/>
          <w:lang w:eastAsia="en-US"/>
        </w:rPr>
        <w:t xml:space="preserve">utrzymywanie porządku ogólnego na terenie prowadzonych robót oraz                        w bezpośrednim sąsiedztwie, </w:t>
      </w:r>
    </w:p>
    <w:p w14:paraId="45267CE0" w14:textId="77777777" w:rsidR="00C04E22" w:rsidRPr="006F22D1"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F22D1">
        <w:rPr>
          <w:rFonts w:ascii="Cambria" w:eastAsia="Calibri" w:hAnsi="Cambria"/>
          <w:sz w:val="24"/>
          <w:szCs w:val="24"/>
          <w:lang w:eastAsia="en-US"/>
        </w:rPr>
        <w:t xml:space="preserve">Wykonawca jest wytwórcą odpadów w rozumieniu przepisów ustawy z dnia </w:t>
      </w:r>
      <w:r w:rsidRPr="006F22D1">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6F22D1">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6F22D1">
        <w:rPr>
          <w:rFonts w:ascii="Cambria" w:eastAsia="Calibri" w:hAnsi="Cambria"/>
          <w:sz w:val="24"/>
          <w:szCs w:val="24"/>
          <w:lang w:eastAsia="en-US"/>
        </w:rPr>
        <w:t xml:space="preserve"> Koszt zagospodarowania odpadów wliczony jest do ceny ryczałtowej.</w:t>
      </w:r>
    </w:p>
    <w:p w14:paraId="70916EBF" w14:textId="77777777" w:rsidR="00C04E22" w:rsidRPr="006F22D1"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F22D1">
        <w:rPr>
          <w:rFonts w:ascii="Cambria" w:eastAsia="Calibri" w:hAnsi="Cambria"/>
          <w:sz w:val="24"/>
          <w:szCs w:val="24"/>
          <w:lang w:eastAsia="en-US"/>
        </w:rPr>
        <w:t>Odpady budowlane, które mogą zostać poddane odzyskowi, w szczególności destrukt, gruz, beton</w:t>
      </w:r>
      <w:r w:rsidR="004C761C" w:rsidRPr="006F22D1">
        <w:rPr>
          <w:rFonts w:ascii="Cambria" w:eastAsia="Calibri" w:hAnsi="Cambria"/>
          <w:sz w:val="24"/>
          <w:szCs w:val="24"/>
          <w:lang w:eastAsia="en-US"/>
        </w:rPr>
        <w:t>, ziemia z wykopu</w:t>
      </w:r>
      <w:r w:rsidRPr="006F22D1">
        <w:rPr>
          <w:rFonts w:ascii="Cambria" w:eastAsia="Calibri" w:hAnsi="Cambria"/>
          <w:sz w:val="24"/>
          <w:szCs w:val="24"/>
          <w:lang w:eastAsia="en-US"/>
        </w:rPr>
        <w:t xml:space="preserve"> itp., Wykonawca zobowiązany jest przekazać Zamawiającemu, chyba że Zamawiający postanowi inaczej.</w:t>
      </w:r>
      <w:r w:rsidR="004D3CE6" w:rsidRPr="006F22D1">
        <w:rPr>
          <w:rFonts w:ascii="Cambria" w:eastAsia="Calibri" w:hAnsi="Cambria"/>
          <w:sz w:val="24"/>
          <w:szCs w:val="24"/>
          <w:lang w:eastAsia="en-US"/>
        </w:rPr>
        <w:t xml:space="preserve"> </w:t>
      </w:r>
    </w:p>
    <w:p w14:paraId="16527945" w14:textId="77777777" w:rsidR="00C04E22" w:rsidRPr="006F22D1"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F22D1">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7503047C" w14:textId="77777777" w:rsidR="00C04E22" w:rsidRPr="003417A3"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7A3">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87570" w:rsidRPr="003417A3">
        <w:rPr>
          <w:rFonts w:ascii="Cambria" w:eastAsia="Calibri" w:hAnsi="Cambria"/>
          <w:sz w:val="24"/>
          <w:szCs w:val="24"/>
          <w:lang w:eastAsia="en-US"/>
        </w:rPr>
        <w:t xml:space="preserve"> który powinien je zagospodarować zgodnie z przepisami powszechnie obowiązującymi bez dodatkowego wynagrodzenia.</w:t>
      </w:r>
    </w:p>
    <w:p w14:paraId="0FD000A3" w14:textId="77777777" w:rsidR="00C04E22" w:rsidRPr="003417A3"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7A3">
        <w:rPr>
          <w:rFonts w:ascii="Cambria" w:eastAsia="Calibri" w:hAnsi="Cambria"/>
          <w:sz w:val="24"/>
          <w:szCs w:val="24"/>
          <w:lang w:eastAsia="en-US"/>
        </w:rPr>
        <w:t xml:space="preserve">Wykonawca jest zobowiązany współpracować w trakcie realizacji prac </w:t>
      </w:r>
      <w:r w:rsidRPr="003417A3">
        <w:rPr>
          <w:rFonts w:ascii="Cambria" w:eastAsia="Calibri" w:hAnsi="Cambria"/>
          <w:sz w:val="24"/>
          <w:szCs w:val="24"/>
          <w:lang w:eastAsia="en-US"/>
        </w:rPr>
        <w:br/>
        <w:t>z przedstawicielami Zamawiającego.</w:t>
      </w:r>
    </w:p>
    <w:p w14:paraId="39B51CCC" w14:textId="77777777" w:rsidR="00C04E22" w:rsidRPr="003417A3"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7A3">
        <w:rPr>
          <w:rFonts w:ascii="Cambria" w:eastAsia="Calibri" w:hAnsi="Cambria"/>
          <w:sz w:val="24"/>
          <w:szCs w:val="24"/>
          <w:lang w:eastAsia="en-US"/>
        </w:rPr>
        <w:lastRenderedPageBreak/>
        <w:t>Wykonawca zobowiązuje się zorganizować prace w sposób nienarażający osób trzecich na niebezpieczeństwa i uciążliwości wynikające z prowadzonych robót,</w:t>
      </w:r>
      <w:r w:rsidRPr="003417A3">
        <w:rPr>
          <w:rFonts w:ascii="Cambria" w:eastAsia="Calibri" w:hAnsi="Cambria"/>
          <w:sz w:val="24"/>
          <w:szCs w:val="24"/>
          <w:lang w:eastAsia="en-US"/>
        </w:rPr>
        <w:br/>
        <w:t>z jednoczesnym zastosowaniem szczególnych środków ostrożności.</w:t>
      </w:r>
    </w:p>
    <w:p w14:paraId="741E7EB2" w14:textId="77777777" w:rsidR="00C04E22" w:rsidRPr="003417A3"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7A3">
        <w:rPr>
          <w:rFonts w:ascii="Cambria" w:eastAsia="Calibri" w:hAnsi="Cambria"/>
          <w:sz w:val="24"/>
          <w:szCs w:val="24"/>
          <w:lang w:eastAsia="en-US"/>
        </w:rPr>
        <w:t xml:space="preserve">Do dnia komisyjnego odbioru końcowego robót, plac budowy pozostaje </w:t>
      </w:r>
      <w:r w:rsidRPr="003417A3">
        <w:rPr>
          <w:rFonts w:ascii="Cambria" w:eastAsia="Calibri" w:hAnsi="Cambria"/>
          <w:sz w:val="24"/>
          <w:szCs w:val="24"/>
          <w:lang w:eastAsia="en-US"/>
        </w:rPr>
        <w:br/>
        <w:t>w posiadaniu Wykonawcy.</w:t>
      </w:r>
    </w:p>
    <w:p w14:paraId="50EF6288" w14:textId="77777777" w:rsidR="002C30F3" w:rsidRPr="000F0A6E" w:rsidRDefault="002C30F3" w:rsidP="002C30F3">
      <w:pPr>
        <w:autoSpaceDE w:val="0"/>
        <w:autoSpaceDN w:val="0"/>
        <w:spacing w:after="0"/>
        <w:rPr>
          <w:rFonts w:ascii="Cambria" w:eastAsia="Calibri" w:hAnsi="Cambria"/>
          <w:b/>
          <w:bCs/>
          <w:color w:val="FF0000"/>
          <w:sz w:val="24"/>
          <w:szCs w:val="24"/>
        </w:rPr>
      </w:pPr>
    </w:p>
    <w:p w14:paraId="0AA3DC98" w14:textId="77777777" w:rsidR="003B6FBB" w:rsidRPr="002A4E22" w:rsidRDefault="003B6FBB" w:rsidP="00B83CE6">
      <w:pPr>
        <w:autoSpaceDE w:val="0"/>
        <w:autoSpaceDN w:val="0"/>
        <w:spacing w:after="0"/>
        <w:jc w:val="center"/>
        <w:rPr>
          <w:rFonts w:ascii="Cambria" w:eastAsia="Calibri" w:hAnsi="Cambria"/>
          <w:b/>
          <w:bCs/>
          <w:sz w:val="24"/>
          <w:szCs w:val="24"/>
          <w:highlight w:val="yellow"/>
        </w:rPr>
      </w:pPr>
      <w:r w:rsidRPr="002A4E22">
        <w:rPr>
          <w:rFonts w:ascii="Cambria" w:eastAsia="Calibri" w:hAnsi="Cambria"/>
          <w:b/>
          <w:bCs/>
          <w:sz w:val="24"/>
          <w:szCs w:val="24"/>
          <w:highlight w:val="yellow"/>
        </w:rPr>
        <w:t>§ 5</w:t>
      </w:r>
    </w:p>
    <w:p w14:paraId="4B5256E2" w14:textId="77777777" w:rsidR="003B6FBB" w:rsidRPr="003417A3" w:rsidRDefault="003B6FBB" w:rsidP="00B83CE6">
      <w:pPr>
        <w:autoSpaceDE w:val="0"/>
        <w:autoSpaceDN w:val="0"/>
        <w:spacing w:after="0"/>
        <w:jc w:val="center"/>
        <w:rPr>
          <w:rFonts w:ascii="Cambria" w:hAnsi="Cambria"/>
          <w:b/>
          <w:bCs/>
          <w:spacing w:val="-8"/>
          <w:sz w:val="24"/>
          <w:szCs w:val="24"/>
        </w:rPr>
      </w:pPr>
      <w:r w:rsidRPr="002A4E22">
        <w:rPr>
          <w:rFonts w:ascii="Cambria" w:hAnsi="Cambria"/>
          <w:b/>
          <w:bCs/>
          <w:spacing w:val="-8"/>
          <w:sz w:val="24"/>
          <w:szCs w:val="24"/>
          <w:highlight w:val="yellow"/>
        </w:rPr>
        <w:t>Rozliczenie przedmiotu umowy</w:t>
      </w:r>
    </w:p>
    <w:p w14:paraId="041D51B5" w14:textId="49A6B093" w:rsidR="003417A3" w:rsidRPr="002A4E22" w:rsidRDefault="003417A3" w:rsidP="00E56E9B">
      <w:pPr>
        <w:pStyle w:val="Akapitzlist"/>
        <w:numPr>
          <w:ilvl w:val="0"/>
          <w:numId w:val="57"/>
        </w:numPr>
        <w:autoSpaceDE w:val="0"/>
        <w:autoSpaceDN w:val="0"/>
        <w:spacing w:after="0" w:line="240" w:lineRule="auto"/>
        <w:ind w:left="426" w:hanging="426"/>
        <w:jc w:val="both"/>
        <w:rPr>
          <w:rFonts w:ascii="Cambria" w:eastAsiaTheme="minorHAnsi" w:hAnsi="Cambria" w:cs="Cambria"/>
          <w:sz w:val="24"/>
          <w:szCs w:val="24"/>
          <w:lang w:eastAsia="en-US"/>
        </w:rPr>
      </w:pPr>
      <w:r w:rsidRPr="002A4E22">
        <w:rPr>
          <w:rFonts w:ascii="Cambria" w:eastAsiaTheme="minorHAnsi" w:hAnsi="Cambria" w:cs="Cambria"/>
          <w:sz w:val="24"/>
          <w:szCs w:val="24"/>
          <w:lang w:eastAsia="en-US"/>
        </w:rPr>
        <w:t xml:space="preserve">Rozliczenie robot z Wykonawcą będzie regulowane </w:t>
      </w:r>
      <w:r w:rsidRPr="002A4E22">
        <w:rPr>
          <w:rFonts w:ascii="Cambria,Bold" w:eastAsiaTheme="minorHAnsi" w:hAnsi="Cambria,Bold" w:cs="Cambria,Bold"/>
          <w:b/>
          <w:bCs/>
          <w:sz w:val="24"/>
          <w:szCs w:val="24"/>
          <w:lang w:eastAsia="en-US"/>
        </w:rPr>
        <w:t xml:space="preserve">fakturą końcową </w:t>
      </w:r>
      <w:r w:rsidRPr="002A4E22">
        <w:rPr>
          <w:rFonts w:ascii="Cambria" w:eastAsiaTheme="minorHAnsi" w:hAnsi="Cambria" w:cs="Cambria"/>
          <w:sz w:val="24"/>
          <w:szCs w:val="24"/>
          <w:lang w:eastAsia="en-US"/>
        </w:rPr>
        <w:t>w terminie do</w:t>
      </w:r>
      <w:r w:rsidR="002A4E22">
        <w:rPr>
          <w:rFonts w:ascii="Cambria" w:eastAsiaTheme="minorHAnsi" w:hAnsi="Cambria" w:cs="Cambria"/>
          <w:sz w:val="24"/>
          <w:szCs w:val="24"/>
          <w:lang w:eastAsia="en-US"/>
        </w:rPr>
        <w:t xml:space="preserve"> </w:t>
      </w:r>
      <w:r w:rsidRPr="002A4E22">
        <w:rPr>
          <w:rFonts w:ascii="Cambria" w:eastAsiaTheme="minorHAnsi" w:hAnsi="Cambria" w:cs="Cambria"/>
          <w:sz w:val="24"/>
          <w:szCs w:val="24"/>
          <w:lang w:eastAsia="en-US"/>
        </w:rPr>
        <w:t>30 dni od daty jej otrzymania przez Zamawiającego wraz końcowym protokołem</w:t>
      </w:r>
      <w:r w:rsidR="00FC526A" w:rsidRPr="002A4E22">
        <w:rPr>
          <w:rFonts w:ascii="Cambria" w:eastAsiaTheme="minorHAnsi" w:hAnsi="Cambria" w:cs="Cambria"/>
          <w:sz w:val="24"/>
          <w:szCs w:val="24"/>
          <w:lang w:eastAsia="en-US"/>
        </w:rPr>
        <w:t xml:space="preserve"> </w:t>
      </w:r>
      <w:r w:rsidRPr="002A4E22">
        <w:rPr>
          <w:rFonts w:ascii="Cambria" w:eastAsiaTheme="minorHAnsi" w:hAnsi="Cambria" w:cs="Cambria"/>
          <w:sz w:val="24"/>
          <w:szCs w:val="24"/>
          <w:lang w:eastAsia="en-US"/>
        </w:rPr>
        <w:t>odbioru wykonanych robot, z uwzględnieniem zapisów dotyczących</w:t>
      </w:r>
      <w:r w:rsidR="00FC526A" w:rsidRPr="002A4E22">
        <w:rPr>
          <w:rFonts w:ascii="Cambria" w:eastAsiaTheme="minorHAnsi" w:hAnsi="Cambria" w:cs="Cambria"/>
          <w:sz w:val="24"/>
          <w:szCs w:val="24"/>
          <w:lang w:eastAsia="en-US"/>
        </w:rPr>
        <w:t xml:space="preserve"> </w:t>
      </w:r>
      <w:r w:rsidRPr="002A4E22">
        <w:rPr>
          <w:rFonts w:ascii="Cambria" w:eastAsiaTheme="minorHAnsi" w:hAnsi="Cambria" w:cs="Cambria"/>
          <w:sz w:val="24"/>
          <w:szCs w:val="24"/>
          <w:lang w:eastAsia="en-US"/>
        </w:rPr>
        <w:t>podwykonawstwa, o których mowa w kolejnych ustępach niniejszego paragrafu</w:t>
      </w:r>
      <w:r w:rsidR="002A4E22" w:rsidRPr="002A4E22">
        <w:rPr>
          <w:rFonts w:ascii="Cambria" w:eastAsiaTheme="minorHAnsi" w:hAnsi="Cambria" w:cs="Cambria"/>
          <w:sz w:val="24"/>
          <w:szCs w:val="24"/>
          <w:lang w:eastAsia="en-US"/>
        </w:rPr>
        <w:t>.</w:t>
      </w:r>
    </w:p>
    <w:bookmarkEnd w:id="6"/>
    <w:p w14:paraId="73D4324A" w14:textId="4E99B98B" w:rsidR="009F65A5" w:rsidRPr="00871BCE" w:rsidRDefault="009F65A5" w:rsidP="009F65A5">
      <w:pPr>
        <w:pStyle w:val="Akapitzlist"/>
        <w:numPr>
          <w:ilvl w:val="3"/>
          <w:numId w:val="9"/>
        </w:numPr>
        <w:spacing w:after="0"/>
        <w:ind w:left="426" w:hanging="426"/>
        <w:jc w:val="both"/>
        <w:rPr>
          <w:rFonts w:ascii="Cambria" w:hAnsi="Cambria"/>
          <w:sz w:val="24"/>
          <w:szCs w:val="24"/>
        </w:rPr>
      </w:pPr>
      <w:r w:rsidRPr="00871BCE">
        <w:rPr>
          <w:rFonts w:ascii="Cambria" w:hAnsi="Cambria"/>
          <w:sz w:val="24"/>
          <w:szCs w:val="24"/>
        </w:rPr>
        <w:t>Do</w:t>
      </w:r>
      <w:r w:rsidR="005566C2" w:rsidRPr="00871BCE">
        <w:rPr>
          <w:rFonts w:ascii="Cambria" w:hAnsi="Cambria"/>
          <w:sz w:val="24"/>
          <w:szCs w:val="24"/>
        </w:rPr>
        <w:t xml:space="preserve"> </w:t>
      </w:r>
      <w:r w:rsidRPr="00871BCE">
        <w:rPr>
          <w:rFonts w:ascii="Cambria" w:hAnsi="Cambria"/>
          <w:sz w:val="24"/>
          <w:szCs w:val="24"/>
        </w:rPr>
        <w:t>faktur</w:t>
      </w:r>
      <w:r w:rsidR="00105483" w:rsidRPr="00871BCE">
        <w:rPr>
          <w:rFonts w:ascii="Cambria" w:hAnsi="Cambria"/>
          <w:sz w:val="24"/>
          <w:szCs w:val="24"/>
        </w:rPr>
        <w:t>y</w:t>
      </w:r>
      <w:r w:rsidRPr="00871BCE">
        <w:rPr>
          <w:rFonts w:ascii="Cambria" w:hAnsi="Cambria"/>
          <w:sz w:val="24"/>
          <w:szCs w:val="24"/>
        </w:rPr>
        <w:t xml:space="preserve"> wystawion</w:t>
      </w:r>
      <w:r w:rsidR="00105483" w:rsidRPr="00871BCE">
        <w:rPr>
          <w:rFonts w:ascii="Cambria" w:hAnsi="Cambria"/>
          <w:sz w:val="24"/>
          <w:szCs w:val="24"/>
        </w:rPr>
        <w:t>ej</w:t>
      </w:r>
      <w:r w:rsidRPr="00871BCE">
        <w:rPr>
          <w:rFonts w:ascii="Cambria" w:hAnsi="Cambria"/>
          <w:sz w:val="24"/>
          <w:szCs w:val="24"/>
        </w:rPr>
        <w:t xml:space="preserve">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w:t>
      </w:r>
      <w:r w:rsidR="005566C2" w:rsidRPr="00871BCE">
        <w:rPr>
          <w:rFonts w:ascii="Cambria" w:hAnsi="Cambria"/>
          <w:sz w:val="24"/>
          <w:szCs w:val="24"/>
        </w:rPr>
        <w:t xml:space="preserve"> </w:t>
      </w:r>
      <w:r w:rsidR="006E37A3" w:rsidRPr="00871BCE">
        <w:rPr>
          <w:rFonts w:ascii="Cambria" w:hAnsi="Cambria"/>
          <w:sz w:val="24"/>
          <w:szCs w:val="24"/>
        </w:rPr>
        <w:t xml:space="preserve">                </w:t>
      </w:r>
      <w:r w:rsidRPr="00871BCE">
        <w:rPr>
          <w:rFonts w:ascii="Cambria" w:hAnsi="Cambria"/>
          <w:sz w:val="24"/>
          <w:szCs w:val="24"/>
        </w:rPr>
        <w:t>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2E9A4129" w14:textId="77777777" w:rsidR="009F65A5" w:rsidRPr="00871BCE" w:rsidRDefault="009F65A5" w:rsidP="009F65A5">
      <w:pPr>
        <w:pStyle w:val="Akapitzlist"/>
        <w:numPr>
          <w:ilvl w:val="3"/>
          <w:numId w:val="9"/>
        </w:numPr>
        <w:spacing w:after="0"/>
        <w:ind w:left="426" w:hanging="426"/>
        <w:jc w:val="both"/>
        <w:rPr>
          <w:rFonts w:ascii="Cambria" w:hAnsi="Cambria"/>
          <w:sz w:val="24"/>
          <w:szCs w:val="24"/>
        </w:rPr>
      </w:pPr>
      <w:r w:rsidRPr="00871BCE">
        <w:rPr>
          <w:rFonts w:ascii="Cambria" w:hAnsi="Cambria"/>
          <w:sz w:val="24"/>
          <w:szCs w:val="24"/>
        </w:rPr>
        <w:t xml:space="preserve">Zamawiający ma obowiązek zapłaty wystawionej zgodnie z umową faktury VAT </w:t>
      </w:r>
      <w:r w:rsidRPr="00871BCE">
        <w:rPr>
          <w:rFonts w:ascii="Cambria" w:hAnsi="Cambria"/>
          <w:sz w:val="24"/>
          <w:szCs w:val="24"/>
        </w:rPr>
        <w:br/>
        <w:t>w terminie 30 dni od daty wpływu faktury do zamawiającego pod warunkiem spełnienia wskazanych w umowie warunków zapłaty danej faktury.</w:t>
      </w:r>
    </w:p>
    <w:p w14:paraId="6EC29A88" w14:textId="77777777" w:rsidR="009F65A5" w:rsidRPr="00871BCE" w:rsidRDefault="009F65A5" w:rsidP="009F65A5">
      <w:pPr>
        <w:pStyle w:val="Akapitzlist"/>
        <w:numPr>
          <w:ilvl w:val="3"/>
          <w:numId w:val="9"/>
        </w:numPr>
        <w:spacing w:after="0"/>
        <w:ind w:left="426" w:hanging="426"/>
        <w:jc w:val="both"/>
        <w:rPr>
          <w:rFonts w:ascii="Cambria" w:hAnsi="Cambria"/>
          <w:sz w:val="24"/>
          <w:szCs w:val="24"/>
        </w:rPr>
      </w:pPr>
      <w:r w:rsidRPr="00871BCE">
        <w:rPr>
          <w:rFonts w:ascii="Cambria" w:hAnsi="Cambria"/>
          <w:sz w:val="24"/>
          <w:szCs w:val="24"/>
        </w:rPr>
        <w:t>Wynagrodzenie należne Wykonawcy zostanie przekazane na jego rachunek bankowy wskazany w fakturze</w:t>
      </w:r>
      <w:r w:rsidR="00871BCE">
        <w:rPr>
          <w:rFonts w:ascii="Cambria" w:hAnsi="Cambria"/>
          <w:sz w:val="24"/>
          <w:szCs w:val="24"/>
        </w:rPr>
        <w:t>.</w:t>
      </w:r>
    </w:p>
    <w:p w14:paraId="3AAF4F0A" w14:textId="77777777" w:rsidR="009F65A5" w:rsidRPr="007B72E7" w:rsidRDefault="009F65A5" w:rsidP="009F65A5">
      <w:pPr>
        <w:pStyle w:val="Akapitzlist"/>
        <w:numPr>
          <w:ilvl w:val="3"/>
          <w:numId w:val="9"/>
        </w:numPr>
        <w:spacing w:after="0"/>
        <w:ind w:left="426" w:hanging="426"/>
        <w:jc w:val="both"/>
        <w:rPr>
          <w:rFonts w:ascii="Cambria" w:hAnsi="Cambria"/>
          <w:sz w:val="24"/>
          <w:szCs w:val="24"/>
        </w:rPr>
      </w:pPr>
      <w:r w:rsidRPr="007B72E7">
        <w:rPr>
          <w:rFonts w:ascii="Cambria" w:hAnsi="Cambria"/>
          <w:sz w:val="24"/>
          <w:szCs w:val="24"/>
        </w:rPr>
        <w:t xml:space="preserve">Warunkiem przekazania Wykonawcy wynagrodzenia jest przedłożenie Zamawiającemu wraz z fakturą dokumentów wskazanych w ust. </w:t>
      </w:r>
      <w:r w:rsidR="007B72E7" w:rsidRPr="007B72E7">
        <w:rPr>
          <w:rFonts w:ascii="Cambria" w:hAnsi="Cambria"/>
          <w:sz w:val="24"/>
          <w:szCs w:val="24"/>
        </w:rPr>
        <w:t>2</w:t>
      </w:r>
      <w:r w:rsidRPr="007B72E7">
        <w:rPr>
          <w:rFonts w:ascii="Cambria" w:hAnsi="Cambria"/>
          <w:sz w:val="24"/>
          <w:szCs w:val="24"/>
        </w:rPr>
        <w:t>.</w:t>
      </w:r>
    </w:p>
    <w:p w14:paraId="72780161" w14:textId="77777777" w:rsidR="009F65A5" w:rsidRPr="007B72E7" w:rsidRDefault="009F65A5" w:rsidP="009F65A5">
      <w:pPr>
        <w:pStyle w:val="Akapitzlist"/>
        <w:numPr>
          <w:ilvl w:val="3"/>
          <w:numId w:val="9"/>
        </w:numPr>
        <w:spacing w:after="0"/>
        <w:ind w:left="426" w:hanging="426"/>
        <w:jc w:val="both"/>
        <w:rPr>
          <w:rFonts w:ascii="Cambria" w:hAnsi="Cambria"/>
          <w:sz w:val="24"/>
          <w:szCs w:val="24"/>
        </w:rPr>
      </w:pPr>
      <w:r w:rsidRPr="007B72E7">
        <w:rPr>
          <w:rFonts w:ascii="Cambria" w:hAnsi="Cambria"/>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0D9E2C6" w14:textId="77777777" w:rsidR="009F65A5" w:rsidRPr="007B72E7" w:rsidRDefault="009F65A5" w:rsidP="009F65A5">
      <w:pPr>
        <w:pStyle w:val="Akapitzlist"/>
        <w:numPr>
          <w:ilvl w:val="3"/>
          <w:numId w:val="9"/>
        </w:numPr>
        <w:spacing w:after="0"/>
        <w:ind w:left="426" w:hanging="426"/>
        <w:jc w:val="both"/>
        <w:rPr>
          <w:rFonts w:ascii="Cambria" w:hAnsi="Cambria"/>
          <w:sz w:val="24"/>
          <w:szCs w:val="24"/>
        </w:rPr>
      </w:pPr>
      <w:r w:rsidRPr="007B72E7">
        <w:rPr>
          <w:rFonts w:ascii="Cambria" w:hAnsi="Cambria"/>
          <w:sz w:val="24"/>
          <w:szCs w:val="24"/>
        </w:rPr>
        <w:t xml:space="preserve">Wynagrodzenie, o którym mowa w ust. </w:t>
      </w:r>
      <w:r w:rsidR="007B72E7" w:rsidRPr="007B72E7">
        <w:rPr>
          <w:rFonts w:ascii="Cambria" w:hAnsi="Cambria"/>
          <w:sz w:val="24"/>
          <w:szCs w:val="24"/>
        </w:rPr>
        <w:t>6</w:t>
      </w:r>
      <w:r w:rsidRPr="007B72E7">
        <w:rPr>
          <w:rFonts w:ascii="Cambria" w:hAnsi="Cambria"/>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41DD7536" w14:textId="77777777" w:rsidR="009F65A5" w:rsidRPr="007B72E7" w:rsidRDefault="009F65A5" w:rsidP="009F65A5">
      <w:pPr>
        <w:pStyle w:val="Akapitzlist"/>
        <w:numPr>
          <w:ilvl w:val="3"/>
          <w:numId w:val="9"/>
        </w:numPr>
        <w:spacing w:after="0"/>
        <w:ind w:left="426" w:hanging="426"/>
        <w:jc w:val="both"/>
        <w:rPr>
          <w:rFonts w:ascii="Cambria" w:hAnsi="Cambria"/>
          <w:sz w:val="24"/>
          <w:szCs w:val="24"/>
        </w:rPr>
      </w:pPr>
      <w:r w:rsidRPr="007B72E7">
        <w:rPr>
          <w:rFonts w:ascii="Cambria" w:hAnsi="Cambria"/>
          <w:sz w:val="24"/>
          <w:szCs w:val="24"/>
        </w:rPr>
        <w:t xml:space="preserve">Bezpośrednia zapłata, o której mowa w ust. </w:t>
      </w:r>
      <w:r w:rsidR="007B72E7" w:rsidRPr="007B72E7">
        <w:rPr>
          <w:rFonts w:ascii="Cambria" w:hAnsi="Cambria"/>
          <w:sz w:val="24"/>
          <w:szCs w:val="24"/>
        </w:rPr>
        <w:t>6</w:t>
      </w:r>
      <w:r w:rsidRPr="007B72E7">
        <w:rPr>
          <w:rFonts w:ascii="Cambria" w:hAnsi="Cambria"/>
          <w:sz w:val="24"/>
          <w:szCs w:val="24"/>
        </w:rPr>
        <w:t>, obejmuje wyłącznie należne wynagrodzenie, bez odsetek, należnych podwykonawcy lub dalszemu podwykonawcy.</w:t>
      </w:r>
    </w:p>
    <w:p w14:paraId="67E663B2" w14:textId="77777777" w:rsidR="009F65A5" w:rsidRPr="007B72E7" w:rsidRDefault="009F65A5" w:rsidP="009F65A5">
      <w:pPr>
        <w:pStyle w:val="Akapitzlist"/>
        <w:numPr>
          <w:ilvl w:val="3"/>
          <w:numId w:val="9"/>
        </w:numPr>
        <w:spacing w:after="0"/>
        <w:ind w:left="426" w:hanging="426"/>
        <w:jc w:val="both"/>
        <w:rPr>
          <w:rFonts w:ascii="Cambria" w:hAnsi="Cambria"/>
          <w:sz w:val="24"/>
          <w:szCs w:val="24"/>
        </w:rPr>
      </w:pPr>
      <w:r w:rsidRPr="007B72E7">
        <w:rPr>
          <w:rFonts w:ascii="Cambria" w:hAnsi="Cambria"/>
          <w:sz w:val="24"/>
          <w:szCs w:val="24"/>
        </w:rPr>
        <w:lastRenderedPageBreak/>
        <w:t>Przed dokonaniem bezpośredniej zapłaty Wykonawca zostanie poinformowany przez Zamawiającego w formie pisemnej o:</w:t>
      </w:r>
    </w:p>
    <w:p w14:paraId="0C8B891F" w14:textId="77777777" w:rsidR="009F65A5" w:rsidRPr="007B72E7" w:rsidRDefault="009F65A5" w:rsidP="009F65A5">
      <w:pPr>
        <w:pStyle w:val="Akapitzlist"/>
        <w:numPr>
          <w:ilvl w:val="0"/>
          <w:numId w:val="14"/>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0181B7D" w14:textId="77777777" w:rsidR="009F65A5" w:rsidRPr="007B72E7" w:rsidRDefault="009F65A5" w:rsidP="009F65A5">
      <w:pPr>
        <w:pStyle w:val="Akapitzlist"/>
        <w:numPr>
          <w:ilvl w:val="0"/>
          <w:numId w:val="14"/>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17E37137" w14:textId="77777777" w:rsidR="009F65A5" w:rsidRPr="007B72E7" w:rsidRDefault="009F65A5" w:rsidP="009F65A5">
      <w:pPr>
        <w:pStyle w:val="Akapitzlist"/>
        <w:numPr>
          <w:ilvl w:val="3"/>
          <w:numId w:val="9"/>
        </w:numPr>
        <w:overflowPunct w:val="0"/>
        <w:autoSpaceDE w:val="0"/>
        <w:autoSpaceDN w:val="0"/>
        <w:spacing w:after="0"/>
        <w:ind w:left="426" w:hanging="426"/>
        <w:jc w:val="both"/>
        <w:rPr>
          <w:rFonts w:ascii="Cambria" w:hAnsi="Cambria"/>
          <w:sz w:val="24"/>
          <w:szCs w:val="24"/>
        </w:rPr>
      </w:pPr>
      <w:r w:rsidRPr="007B72E7">
        <w:rPr>
          <w:rFonts w:ascii="Cambria" w:hAnsi="Cambria"/>
          <w:sz w:val="24"/>
          <w:szCs w:val="24"/>
        </w:rPr>
        <w:t xml:space="preserve">W przypadku zgłoszenia przez Wykonawcę uwag, o których mowa w ust. </w:t>
      </w:r>
      <w:r w:rsidR="007B72E7" w:rsidRPr="007B72E7">
        <w:rPr>
          <w:rFonts w:ascii="Cambria" w:hAnsi="Cambria"/>
          <w:sz w:val="24"/>
          <w:szCs w:val="24"/>
        </w:rPr>
        <w:t>9</w:t>
      </w:r>
      <w:r w:rsidRPr="007B72E7">
        <w:rPr>
          <w:rFonts w:ascii="Cambria" w:hAnsi="Cambria"/>
          <w:sz w:val="24"/>
          <w:szCs w:val="24"/>
        </w:rPr>
        <w:br/>
        <w:t xml:space="preserve">pkt 2, w terminie 7 dni od dnia otrzymania informacji, o której mowa w ust. </w:t>
      </w:r>
      <w:r w:rsidR="007B72E7" w:rsidRPr="007B72E7">
        <w:rPr>
          <w:rFonts w:ascii="Cambria" w:hAnsi="Cambria"/>
          <w:sz w:val="24"/>
          <w:szCs w:val="24"/>
        </w:rPr>
        <w:t>9</w:t>
      </w:r>
      <w:r w:rsidRPr="007B72E7">
        <w:rPr>
          <w:rFonts w:ascii="Cambria" w:hAnsi="Cambria"/>
          <w:sz w:val="24"/>
          <w:szCs w:val="24"/>
        </w:rPr>
        <w:t xml:space="preserve"> pkt 1 i 2, Zamawiający może:</w:t>
      </w:r>
    </w:p>
    <w:p w14:paraId="0B7B068D" w14:textId="77777777" w:rsidR="009F65A5" w:rsidRPr="007B72E7" w:rsidRDefault="009F65A5" w:rsidP="009F65A5">
      <w:pPr>
        <w:pStyle w:val="Akapitzlist"/>
        <w:numPr>
          <w:ilvl w:val="0"/>
          <w:numId w:val="15"/>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nie dokonać bezpośredniej zapłaty wynagrodzenia podwykonawcy lub dalszemu podwykonawcy, jeżeli wykonawca wykaże niezasadność takiej zapłaty, albo</w:t>
      </w:r>
    </w:p>
    <w:p w14:paraId="09B71236" w14:textId="77777777" w:rsidR="009F65A5" w:rsidRPr="007B72E7" w:rsidRDefault="009F65A5" w:rsidP="009F65A5">
      <w:pPr>
        <w:pStyle w:val="Akapitzlist"/>
        <w:numPr>
          <w:ilvl w:val="0"/>
          <w:numId w:val="15"/>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F4263EE" w14:textId="77777777" w:rsidR="009F65A5" w:rsidRPr="0015535D" w:rsidRDefault="009F65A5" w:rsidP="009F65A5">
      <w:pPr>
        <w:pStyle w:val="Akapitzlist"/>
        <w:numPr>
          <w:ilvl w:val="0"/>
          <w:numId w:val="15"/>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 xml:space="preserve">dokonać bezpośredniej zapłaty wynagrodzenia podwykonawcy lub dalszemu podwykonawcy, jeżeli podwykonawca lub dalszy podwykonawca wykaże </w:t>
      </w:r>
      <w:r w:rsidRPr="0015535D">
        <w:rPr>
          <w:rFonts w:ascii="Cambria" w:hAnsi="Cambria" w:cs="Calibri"/>
          <w:sz w:val="24"/>
          <w:szCs w:val="24"/>
        </w:rPr>
        <w:t>zasadność takiej zapłaty.</w:t>
      </w:r>
    </w:p>
    <w:p w14:paraId="410071C9" w14:textId="77777777" w:rsidR="009F65A5" w:rsidRPr="0015535D" w:rsidRDefault="009F65A5" w:rsidP="009F65A5">
      <w:pPr>
        <w:pStyle w:val="Akapitzlist"/>
        <w:numPr>
          <w:ilvl w:val="3"/>
          <w:numId w:val="9"/>
        </w:numPr>
        <w:overflowPunct w:val="0"/>
        <w:autoSpaceDE w:val="0"/>
        <w:autoSpaceDN w:val="0"/>
        <w:spacing w:after="0"/>
        <w:ind w:left="426" w:hanging="426"/>
        <w:jc w:val="both"/>
        <w:rPr>
          <w:rFonts w:ascii="Cambria" w:hAnsi="Cambria"/>
          <w:sz w:val="24"/>
          <w:szCs w:val="24"/>
        </w:rPr>
      </w:pPr>
      <w:r w:rsidRPr="0015535D">
        <w:rPr>
          <w:rFonts w:ascii="Cambria" w:hAnsi="Cambria"/>
          <w:sz w:val="24"/>
          <w:szCs w:val="24"/>
        </w:rPr>
        <w:t>W przypadku dokonania bezpośredniej zapłaty podwykonawcy lub dalszemu podwykonawcy, o której mowa w ust. 1</w:t>
      </w:r>
      <w:r w:rsidR="0015535D" w:rsidRPr="0015535D">
        <w:rPr>
          <w:rFonts w:ascii="Cambria" w:hAnsi="Cambria"/>
          <w:sz w:val="24"/>
          <w:szCs w:val="24"/>
        </w:rPr>
        <w:t>0</w:t>
      </w:r>
      <w:r w:rsidRPr="0015535D">
        <w:rPr>
          <w:rFonts w:ascii="Cambria" w:hAnsi="Cambria"/>
          <w:sz w:val="24"/>
          <w:szCs w:val="24"/>
        </w:rPr>
        <w:t xml:space="preserve"> pkt 3, Zamawiający potrąci kwotę wypłaconego podwykonawcy lub dalszemu podwykonawcy wynagrodzenia z wynagrodzenia należnego Wykonawcy.</w:t>
      </w:r>
    </w:p>
    <w:p w14:paraId="4919FB12" w14:textId="77777777" w:rsidR="009F65A5" w:rsidRPr="0015535D" w:rsidRDefault="009F65A5" w:rsidP="009F65A5">
      <w:pPr>
        <w:pStyle w:val="Akapitzlist"/>
        <w:numPr>
          <w:ilvl w:val="3"/>
          <w:numId w:val="9"/>
        </w:numPr>
        <w:overflowPunct w:val="0"/>
        <w:autoSpaceDE w:val="0"/>
        <w:autoSpaceDN w:val="0"/>
        <w:spacing w:after="0"/>
        <w:ind w:left="426" w:hanging="426"/>
        <w:rPr>
          <w:rFonts w:ascii="Cambria" w:hAnsi="Cambria"/>
          <w:sz w:val="24"/>
          <w:szCs w:val="24"/>
        </w:rPr>
      </w:pPr>
      <w:r w:rsidRPr="0015535D">
        <w:rPr>
          <w:rFonts w:ascii="Cambria" w:hAnsi="Cambria"/>
          <w:sz w:val="24"/>
          <w:szCs w:val="24"/>
        </w:rPr>
        <w:t>Zasady wystawiania faktur:</w:t>
      </w:r>
    </w:p>
    <w:p w14:paraId="04C1AD38" w14:textId="77777777" w:rsidR="009F65A5" w:rsidRPr="0015535D" w:rsidRDefault="009F65A5" w:rsidP="009F65A5">
      <w:pPr>
        <w:widowControl/>
        <w:numPr>
          <w:ilvl w:val="2"/>
          <w:numId w:val="16"/>
        </w:numPr>
        <w:suppressAutoHyphens w:val="0"/>
        <w:overflowPunct w:val="0"/>
        <w:autoSpaceDE w:val="0"/>
        <w:autoSpaceDN w:val="0"/>
        <w:spacing w:after="0"/>
        <w:rPr>
          <w:rFonts w:ascii="Cambria" w:hAnsi="Cambria"/>
          <w:sz w:val="24"/>
          <w:szCs w:val="24"/>
        </w:rPr>
      </w:pPr>
      <w:r w:rsidRPr="0015535D">
        <w:rPr>
          <w:rFonts w:ascii="Cambria" w:hAnsi="Cambria"/>
          <w:sz w:val="24"/>
          <w:szCs w:val="24"/>
        </w:rPr>
        <w:t xml:space="preserve">Zamawiający upoważnia Wykonawcę do wystawiania faktury na: </w:t>
      </w:r>
    </w:p>
    <w:p w14:paraId="151F025B" w14:textId="77777777" w:rsidR="00BD46E1" w:rsidRPr="0015535D" w:rsidRDefault="009F65A5" w:rsidP="00BD46E1">
      <w:pPr>
        <w:pStyle w:val="Akapitzlist"/>
        <w:overflowPunct w:val="0"/>
        <w:autoSpaceDE w:val="0"/>
        <w:autoSpaceDN w:val="0"/>
        <w:spacing w:after="0"/>
        <w:ind w:left="567"/>
        <w:rPr>
          <w:rFonts w:ascii="Cambria" w:hAnsi="Cambria"/>
          <w:b/>
          <w:bCs/>
          <w:sz w:val="24"/>
          <w:szCs w:val="24"/>
          <w:lang w:eastAsia="en-US"/>
        </w:rPr>
      </w:pPr>
      <w:bookmarkStart w:id="7" w:name="_Hlk89118901"/>
      <w:r w:rsidRPr="0015535D">
        <w:rPr>
          <w:rFonts w:ascii="Cambria" w:hAnsi="Cambria"/>
          <w:b/>
          <w:bCs/>
          <w:sz w:val="24"/>
          <w:szCs w:val="24"/>
          <w:lang w:eastAsia="en-US"/>
        </w:rPr>
        <w:t>Nabywca:</w:t>
      </w:r>
    </w:p>
    <w:p w14:paraId="55E6E327" w14:textId="77777777" w:rsidR="007249A9" w:rsidRDefault="007249A9" w:rsidP="007249A9">
      <w:pPr>
        <w:pStyle w:val="Styl1"/>
        <w:ind w:left="709"/>
        <w:rPr>
          <w:rFonts w:ascii="Cambria" w:hAnsi="Cambria"/>
        </w:rPr>
      </w:pPr>
      <w:r w:rsidRPr="007249A9">
        <w:rPr>
          <w:rFonts w:ascii="Cambria" w:hAnsi="Cambria"/>
        </w:rPr>
        <w:t xml:space="preserve">Stowarzyszenie Inicjatyw Edukacyjnych ,,PRO EDUCATIO” </w:t>
      </w:r>
    </w:p>
    <w:p w14:paraId="7C3CE23B" w14:textId="4CC56A9D" w:rsidR="007249A9" w:rsidRDefault="007249A9" w:rsidP="007249A9">
      <w:pPr>
        <w:pStyle w:val="Styl1"/>
        <w:ind w:left="709"/>
        <w:rPr>
          <w:rFonts w:ascii="Cambria" w:hAnsi="Cambria"/>
        </w:rPr>
      </w:pPr>
      <w:r w:rsidRPr="007249A9">
        <w:rPr>
          <w:rFonts w:ascii="Cambria" w:hAnsi="Cambria"/>
        </w:rPr>
        <w:t xml:space="preserve">ul. </w:t>
      </w:r>
      <w:proofErr w:type="spellStart"/>
      <w:r w:rsidRPr="007249A9">
        <w:rPr>
          <w:rFonts w:ascii="Cambria" w:hAnsi="Cambria"/>
        </w:rPr>
        <w:t>Unicka</w:t>
      </w:r>
      <w:proofErr w:type="spellEnd"/>
      <w:r w:rsidRPr="007249A9">
        <w:rPr>
          <w:rFonts w:ascii="Cambria" w:hAnsi="Cambria"/>
        </w:rPr>
        <w:t xml:space="preserve"> 5</w:t>
      </w:r>
    </w:p>
    <w:p w14:paraId="224B0E37" w14:textId="15A529AF" w:rsidR="007249A9" w:rsidRPr="007249A9" w:rsidRDefault="007249A9" w:rsidP="007249A9">
      <w:pPr>
        <w:pStyle w:val="Styl1"/>
        <w:ind w:left="709"/>
        <w:rPr>
          <w:rFonts w:ascii="Cambria" w:hAnsi="Cambria"/>
        </w:rPr>
      </w:pPr>
      <w:r w:rsidRPr="007249A9">
        <w:rPr>
          <w:rFonts w:ascii="Cambria" w:hAnsi="Cambria"/>
        </w:rPr>
        <w:t>21-110 Ostrów Lubelski</w:t>
      </w:r>
    </w:p>
    <w:p w14:paraId="346D1611" w14:textId="77777777" w:rsidR="007249A9" w:rsidRPr="007249A9" w:rsidRDefault="007249A9" w:rsidP="007249A9">
      <w:pPr>
        <w:pStyle w:val="Styl1"/>
        <w:ind w:left="709"/>
        <w:rPr>
          <w:rFonts w:ascii="Cambria" w:hAnsi="Cambria"/>
        </w:rPr>
      </w:pPr>
      <w:r w:rsidRPr="007249A9">
        <w:rPr>
          <w:rFonts w:ascii="Cambria" w:hAnsi="Cambria"/>
        </w:rPr>
        <w:t xml:space="preserve">NIP 714 187 87 60 </w:t>
      </w:r>
    </w:p>
    <w:bookmarkEnd w:id="7"/>
    <w:p w14:paraId="5594D0E5" w14:textId="710B320F" w:rsidR="009F65A5" w:rsidRPr="0015535D" w:rsidRDefault="007249A9" w:rsidP="007249A9">
      <w:pPr>
        <w:widowControl/>
        <w:suppressAutoHyphens w:val="0"/>
        <w:overflowPunct w:val="0"/>
        <w:autoSpaceDE w:val="0"/>
        <w:autoSpaceDN w:val="0"/>
        <w:spacing w:after="0"/>
        <w:ind w:left="709" w:hanging="142"/>
        <w:jc w:val="left"/>
        <w:rPr>
          <w:rFonts w:ascii="Cambria" w:hAnsi="Cambria"/>
          <w:sz w:val="24"/>
          <w:szCs w:val="24"/>
        </w:rPr>
      </w:pPr>
      <w:r>
        <w:rPr>
          <w:rFonts w:ascii="Cambria" w:hAnsi="Cambria"/>
          <w:sz w:val="24"/>
          <w:szCs w:val="24"/>
        </w:rPr>
        <w:t xml:space="preserve">   </w:t>
      </w:r>
      <w:r w:rsidR="009F65A5" w:rsidRPr="0015535D">
        <w:rPr>
          <w:rFonts w:ascii="Cambria" w:hAnsi="Cambria"/>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(tj. Dz. U. z 2020 r. poz. 1666 ze zm.).</w:t>
      </w:r>
    </w:p>
    <w:p w14:paraId="491ECCA3" w14:textId="77777777" w:rsidR="009F65A5" w:rsidRPr="0015535D" w:rsidRDefault="009F65A5">
      <w:pPr>
        <w:widowControl/>
        <w:numPr>
          <w:ilvl w:val="0"/>
          <w:numId w:val="59"/>
        </w:numPr>
        <w:suppressAutoHyphens w:val="0"/>
        <w:overflowPunct w:val="0"/>
        <w:autoSpaceDE w:val="0"/>
        <w:autoSpaceDN w:val="0"/>
        <w:spacing w:after="0"/>
        <w:rPr>
          <w:rFonts w:ascii="Cambria" w:hAnsi="Cambria"/>
          <w:sz w:val="24"/>
          <w:szCs w:val="24"/>
        </w:rPr>
      </w:pPr>
      <w:r w:rsidRPr="0015535D">
        <w:rPr>
          <w:rFonts w:ascii="Cambria" w:hAnsi="Cambria"/>
          <w:sz w:val="24"/>
          <w:szCs w:val="24"/>
        </w:rPr>
        <w:t xml:space="preserve">Zapłata faktury nastąpi z </w:t>
      </w:r>
      <w:bookmarkStart w:id="8" w:name="_Hlk89109816"/>
      <w:r w:rsidRPr="0015535D">
        <w:rPr>
          <w:rFonts w:ascii="Cambria" w:hAnsi="Cambria"/>
          <w:sz w:val="24"/>
          <w:szCs w:val="24"/>
        </w:rPr>
        <w:t xml:space="preserve">uwzględnieniem przepisów art. 108a ust. 1a ustawy </w:t>
      </w:r>
      <w:r w:rsidRPr="0015535D">
        <w:rPr>
          <w:rFonts w:ascii="Cambria" w:hAnsi="Cambria"/>
          <w:sz w:val="24"/>
          <w:szCs w:val="24"/>
        </w:rPr>
        <w:br/>
        <w:t>o podatku od towarów i usług.</w:t>
      </w:r>
    </w:p>
    <w:p w14:paraId="3D9D7530" w14:textId="77777777" w:rsidR="009F65A5" w:rsidRPr="0015535D" w:rsidRDefault="009F65A5">
      <w:pPr>
        <w:widowControl/>
        <w:numPr>
          <w:ilvl w:val="0"/>
          <w:numId w:val="59"/>
        </w:numPr>
        <w:suppressAutoHyphens w:val="0"/>
        <w:overflowPunct w:val="0"/>
        <w:autoSpaceDE w:val="0"/>
        <w:autoSpaceDN w:val="0"/>
        <w:spacing w:after="0"/>
        <w:rPr>
          <w:rFonts w:ascii="Cambria" w:hAnsi="Cambria"/>
          <w:sz w:val="24"/>
          <w:szCs w:val="24"/>
        </w:rPr>
      </w:pPr>
      <w:r w:rsidRPr="0015535D">
        <w:rPr>
          <w:rFonts w:ascii="Cambria" w:hAnsi="Cambria"/>
          <w:sz w:val="24"/>
          <w:szCs w:val="24"/>
        </w:rPr>
        <w:lastRenderedPageBreak/>
        <w:t>Wykonawca jest zobowiązany podać na fakturze adnotację „mechanizm podzielonej płatności”.</w:t>
      </w:r>
      <w:bookmarkEnd w:id="8"/>
    </w:p>
    <w:p w14:paraId="5CA58276" w14:textId="77777777" w:rsidR="009F65A5" w:rsidRPr="0015535D" w:rsidRDefault="009F65A5">
      <w:pPr>
        <w:widowControl/>
        <w:numPr>
          <w:ilvl w:val="0"/>
          <w:numId w:val="59"/>
        </w:numPr>
        <w:suppressAutoHyphens w:val="0"/>
        <w:overflowPunct w:val="0"/>
        <w:autoSpaceDE w:val="0"/>
        <w:autoSpaceDN w:val="0"/>
        <w:spacing w:after="0"/>
        <w:rPr>
          <w:rFonts w:ascii="Cambria" w:hAnsi="Cambria"/>
          <w:sz w:val="24"/>
          <w:szCs w:val="24"/>
        </w:rPr>
      </w:pPr>
      <w:r w:rsidRPr="0015535D">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548AC268" w14:textId="77777777" w:rsidR="009F65A5" w:rsidRPr="0015535D" w:rsidRDefault="009F65A5">
      <w:pPr>
        <w:widowControl/>
        <w:numPr>
          <w:ilvl w:val="0"/>
          <w:numId w:val="59"/>
        </w:numPr>
        <w:suppressAutoHyphens w:val="0"/>
        <w:overflowPunct w:val="0"/>
        <w:autoSpaceDE w:val="0"/>
        <w:autoSpaceDN w:val="0"/>
        <w:spacing w:after="0"/>
        <w:rPr>
          <w:rFonts w:ascii="Cambria" w:hAnsi="Cambria"/>
          <w:sz w:val="24"/>
          <w:szCs w:val="24"/>
        </w:rPr>
      </w:pPr>
      <w:r w:rsidRPr="0015535D">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6A50EBF1" w14:textId="77777777" w:rsidR="003E500F" w:rsidRPr="000F0A6E" w:rsidRDefault="003E500F" w:rsidP="00B3223D">
      <w:pPr>
        <w:widowControl/>
        <w:suppressAutoHyphens w:val="0"/>
        <w:overflowPunct w:val="0"/>
        <w:autoSpaceDE w:val="0"/>
        <w:autoSpaceDN w:val="0"/>
        <w:spacing w:after="0"/>
        <w:ind w:left="284"/>
        <w:rPr>
          <w:rFonts w:ascii="Cambria" w:eastAsia="Calibri" w:hAnsi="Cambria"/>
          <w:color w:val="FF0000"/>
          <w:sz w:val="24"/>
          <w:szCs w:val="24"/>
          <w:lang w:eastAsia="en-US"/>
        </w:rPr>
      </w:pPr>
    </w:p>
    <w:p w14:paraId="3D78666D" w14:textId="77777777" w:rsidR="003E500F" w:rsidRPr="00052416" w:rsidRDefault="003E500F" w:rsidP="00B83CE6">
      <w:pPr>
        <w:autoSpaceDE w:val="0"/>
        <w:autoSpaceDN w:val="0"/>
        <w:spacing w:after="0"/>
        <w:jc w:val="center"/>
        <w:rPr>
          <w:rFonts w:ascii="Cambria" w:eastAsia="Calibri" w:hAnsi="Cambria"/>
          <w:b/>
          <w:bCs/>
          <w:sz w:val="24"/>
          <w:szCs w:val="24"/>
        </w:rPr>
      </w:pPr>
      <w:r w:rsidRPr="00052416">
        <w:rPr>
          <w:rFonts w:ascii="Cambria" w:eastAsia="Calibri" w:hAnsi="Cambria"/>
          <w:b/>
          <w:bCs/>
          <w:sz w:val="24"/>
          <w:szCs w:val="24"/>
        </w:rPr>
        <w:t>§ 6</w:t>
      </w:r>
    </w:p>
    <w:p w14:paraId="4EFE3053" w14:textId="77777777" w:rsidR="003E500F" w:rsidRPr="00052416" w:rsidRDefault="003E500F" w:rsidP="00B83CE6">
      <w:pPr>
        <w:autoSpaceDE w:val="0"/>
        <w:autoSpaceDN w:val="0"/>
        <w:spacing w:after="0"/>
        <w:ind w:left="567" w:hanging="567"/>
        <w:jc w:val="center"/>
        <w:rPr>
          <w:rFonts w:ascii="Cambria" w:eastAsia="Calibri" w:hAnsi="Cambria"/>
          <w:b/>
          <w:bCs/>
          <w:sz w:val="24"/>
          <w:szCs w:val="24"/>
        </w:rPr>
      </w:pPr>
      <w:r w:rsidRPr="00052416">
        <w:rPr>
          <w:rFonts w:ascii="Cambria" w:eastAsia="Calibri" w:hAnsi="Cambria"/>
          <w:b/>
          <w:bCs/>
          <w:sz w:val="24"/>
          <w:szCs w:val="24"/>
        </w:rPr>
        <w:t>Odbiory robót</w:t>
      </w:r>
    </w:p>
    <w:p w14:paraId="0890B9FF" w14:textId="77777777" w:rsidR="003E500F" w:rsidRPr="00052416" w:rsidRDefault="003E500F">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052416">
        <w:rPr>
          <w:rFonts w:ascii="Cambria" w:hAnsi="Cambria"/>
          <w:sz w:val="24"/>
          <w:szCs w:val="24"/>
        </w:rPr>
        <w:t>Strony zgodnie postanawiają, że będą stosowane następujące rodzaje odbiorów robót:</w:t>
      </w:r>
    </w:p>
    <w:p w14:paraId="333C16F2" w14:textId="77777777" w:rsidR="003E500F" w:rsidRPr="0021786A" w:rsidRDefault="003E500F">
      <w:pPr>
        <w:pStyle w:val="Akapitzlist"/>
        <w:numPr>
          <w:ilvl w:val="0"/>
          <w:numId w:val="17"/>
        </w:numPr>
        <w:tabs>
          <w:tab w:val="clear" w:pos="850"/>
        </w:tabs>
        <w:autoSpaceDE w:val="0"/>
        <w:autoSpaceDN w:val="0"/>
        <w:adjustRightInd w:val="0"/>
        <w:spacing w:after="0"/>
        <w:ind w:left="709"/>
        <w:jc w:val="both"/>
        <w:rPr>
          <w:rFonts w:ascii="Cambria" w:hAnsi="Cambria"/>
          <w:sz w:val="24"/>
          <w:szCs w:val="24"/>
          <w:lang w:eastAsia="en-US"/>
        </w:rPr>
      </w:pPr>
      <w:r w:rsidRPr="00052416">
        <w:rPr>
          <w:rFonts w:ascii="Cambria" w:hAnsi="Cambria"/>
          <w:b/>
          <w:bCs/>
          <w:sz w:val="24"/>
          <w:szCs w:val="24"/>
        </w:rPr>
        <w:t>odbiory robót zanikających i ulegających zakryciu</w:t>
      </w:r>
      <w:r w:rsidRPr="00052416">
        <w:rPr>
          <w:rFonts w:ascii="Cambria" w:hAnsi="Cambria"/>
          <w:sz w:val="24"/>
          <w:szCs w:val="24"/>
        </w:rPr>
        <w:t xml:space="preserve"> (roboty zanikające lub zakrywane muszą zostać wpisane do dziennika budowy przez kierownika budowy, po sprawdzeniu przez </w:t>
      </w:r>
      <w:r w:rsidRPr="0021786A">
        <w:rPr>
          <w:rFonts w:ascii="Cambria" w:hAnsi="Cambria"/>
          <w:sz w:val="24"/>
          <w:szCs w:val="24"/>
        </w:rPr>
        <w:t>Inspektora nadzoru lub na tę okoliczność będzie sporządzany protokół robót zanikających) – nie stanowią podstawy do wystawienia faktury.</w:t>
      </w:r>
    </w:p>
    <w:p w14:paraId="23491B4E" w14:textId="77777777" w:rsidR="003E500F" w:rsidRPr="0021786A" w:rsidRDefault="003E500F" w:rsidP="009A5384">
      <w:pPr>
        <w:pStyle w:val="Akapitzlist"/>
        <w:numPr>
          <w:ilvl w:val="0"/>
          <w:numId w:val="17"/>
        </w:numPr>
        <w:tabs>
          <w:tab w:val="clear" w:pos="850"/>
        </w:tabs>
        <w:autoSpaceDE w:val="0"/>
        <w:autoSpaceDN w:val="0"/>
        <w:adjustRightInd w:val="0"/>
        <w:spacing w:after="0"/>
        <w:ind w:left="851"/>
        <w:jc w:val="both"/>
        <w:rPr>
          <w:rFonts w:ascii="Cambria" w:hAnsi="Cambria"/>
          <w:sz w:val="24"/>
          <w:szCs w:val="24"/>
        </w:rPr>
      </w:pPr>
      <w:r w:rsidRPr="0021786A">
        <w:rPr>
          <w:rFonts w:ascii="Cambria" w:hAnsi="Cambria"/>
          <w:b/>
          <w:bCs/>
          <w:sz w:val="24"/>
          <w:szCs w:val="24"/>
        </w:rPr>
        <w:t>odbiór końcowy</w:t>
      </w:r>
      <w:r w:rsidRPr="0021786A">
        <w:rPr>
          <w:rFonts w:ascii="Cambria" w:hAnsi="Cambria"/>
          <w:sz w:val="24"/>
          <w:szCs w:val="24"/>
        </w:rPr>
        <w:t xml:space="preserve"> po zakończeniu całości prac objętych przedmiotem zamówienia - będący podstawą wystawienia faktury końcowej.</w:t>
      </w:r>
    </w:p>
    <w:p w14:paraId="46A94D90" w14:textId="77777777" w:rsidR="003E500F" w:rsidRDefault="003E500F">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21786A">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8115910" w14:textId="77777777" w:rsidR="007812E7" w:rsidRPr="007812E7" w:rsidRDefault="007812E7" w:rsidP="007812E7">
      <w:pPr>
        <w:widowControl/>
        <w:numPr>
          <w:ilvl w:val="0"/>
          <w:numId w:val="19"/>
        </w:numPr>
        <w:tabs>
          <w:tab w:val="clear" w:pos="1440"/>
          <w:tab w:val="num" w:pos="426"/>
        </w:tabs>
        <w:suppressAutoHyphens w:val="0"/>
        <w:overflowPunct w:val="0"/>
        <w:autoSpaceDE w:val="0"/>
        <w:autoSpaceDN w:val="0"/>
        <w:spacing w:after="0" w:line="240" w:lineRule="auto"/>
        <w:ind w:left="426" w:hanging="426"/>
        <w:textAlignment w:val="auto"/>
        <w:rPr>
          <w:rFonts w:ascii="Cambria" w:eastAsiaTheme="minorHAnsi" w:hAnsi="Cambria" w:cs="Cambria"/>
          <w:sz w:val="24"/>
          <w:szCs w:val="24"/>
          <w:lang w:eastAsia="en-US"/>
        </w:rPr>
      </w:pPr>
      <w:r w:rsidRPr="007812E7">
        <w:rPr>
          <w:rFonts w:ascii="Cambria" w:eastAsiaTheme="minorHAnsi" w:hAnsi="Cambria" w:cs="Cambria"/>
          <w:sz w:val="24"/>
          <w:szCs w:val="24"/>
          <w:lang w:eastAsia="en-US"/>
        </w:rPr>
        <w:t>Odbi</w:t>
      </w:r>
      <w:r>
        <w:rPr>
          <w:rFonts w:ascii="Cambria" w:eastAsiaTheme="minorHAnsi" w:hAnsi="Cambria" w:cs="Cambria"/>
          <w:sz w:val="24"/>
          <w:szCs w:val="24"/>
          <w:lang w:eastAsia="en-US"/>
        </w:rPr>
        <w:t>ó</w:t>
      </w:r>
      <w:r w:rsidRPr="007812E7">
        <w:rPr>
          <w:rFonts w:ascii="Cambria" w:eastAsiaTheme="minorHAnsi" w:hAnsi="Cambria" w:cs="Cambria"/>
          <w:sz w:val="24"/>
          <w:szCs w:val="24"/>
          <w:lang w:eastAsia="en-US"/>
        </w:rPr>
        <w:t>r robot zanikających lub ulegających zakryciu będzie odbywał się według</w:t>
      </w:r>
      <w:r>
        <w:rPr>
          <w:rFonts w:ascii="Cambria" w:eastAsiaTheme="minorHAnsi" w:hAnsi="Cambria" w:cs="Cambria"/>
          <w:sz w:val="24"/>
          <w:szCs w:val="24"/>
          <w:lang w:eastAsia="en-US"/>
        </w:rPr>
        <w:t xml:space="preserve"> </w:t>
      </w:r>
      <w:r w:rsidRPr="007812E7">
        <w:rPr>
          <w:rFonts w:ascii="Cambria" w:eastAsiaTheme="minorHAnsi" w:hAnsi="Cambria" w:cs="Cambria"/>
          <w:sz w:val="24"/>
          <w:szCs w:val="24"/>
          <w:lang w:eastAsia="en-US"/>
        </w:rPr>
        <w:t>następujących zasad:</w:t>
      </w:r>
    </w:p>
    <w:p w14:paraId="7C92AD26" w14:textId="77777777" w:rsidR="007812E7" w:rsidRDefault="007812E7" w:rsidP="007812E7">
      <w:pPr>
        <w:widowControl/>
        <w:suppressAutoHyphens w:val="0"/>
        <w:autoSpaceDE w:val="0"/>
        <w:autoSpaceDN w:val="0"/>
        <w:spacing w:after="0" w:line="240" w:lineRule="auto"/>
        <w:ind w:left="709" w:hanging="283"/>
        <w:textAlignment w:val="auto"/>
        <w:rPr>
          <w:rFonts w:ascii="Cambria" w:eastAsiaTheme="minorHAnsi" w:hAnsi="Cambria" w:cs="Cambria"/>
          <w:sz w:val="24"/>
          <w:szCs w:val="24"/>
          <w:lang w:eastAsia="en-US"/>
        </w:rPr>
      </w:pPr>
      <w:r>
        <w:rPr>
          <w:rFonts w:ascii="Cambria" w:eastAsiaTheme="minorHAnsi" w:hAnsi="Cambria" w:cs="Cambria"/>
          <w:sz w:val="24"/>
          <w:szCs w:val="24"/>
          <w:lang w:eastAsia="en-US"/>
        </w:rPr>
        <w:t>1) Odbiorowi podlegają roboty ulegające zakryciu, których gotowość do odbioru Wykonawca zgłasza wpisem do dziennika budowy, powiadamiając o tym inspektora nadzoru ze strony Zamawiającego – właściwego dla danej branży.</w:t>
      </w:r>
    </w:p>
    <w:p w14:paraId="2209920D" w14:textId="77777777" w:rsidR="007812E7" w:rsidRDefault="007812E7" w:rsidP="002D1537">
      <w:pPr>
        <w:widowControl/>
        <w:suppressAutoHyphens w:val="0"/>
        <w:autoSpaceDE w:val="0"/>
        <w:autoSpaceDN w:val="0"/>
        <w:spacing w:after="0" w:line="240" w:lineRule="auto"/>
        <w:ind w:left="709" w:hanging="283"/>
        <w:jc w:val="left"/>
        <w:textAlignment w:val="auto"/>
        <w:rPr>
          <w:rFonts w:ascii="Cambria" w:eastAsiaTheme="minorHAnsi" w:hAnsi="Cambria" w:cs="Cambria"/>
          <w:sz w:val="24"/>
          <w:szCs w:val="24"/>
          <w:lang w:eastAsia="en-US"/>
        </w:rPr>
      </w:pPr>
      <w:r>
        <w:rPr>
          <w:rFonts w:ascii="Cambria" w:eastAsiaTheme="minorHAnsi" w:hAnsi="Cambria" w:cs="Cambria"/>
          <w:sz w:val="24"/>
          <w:szCs w:val="24"/>
          <w:lang w:eastAsia="en-US"/>
        </w:rPr>
        <w:t>2) W przypadku wykonania przez Wykonawcę robot ulegających zakryciu lub</w:t>
      </w:r>
      <w:r w:rsidR="002D1537">
        <w:rPr>
          <w:rFonts w:ascii="Cambria" w:eastAsiaTheme="minorHAnsi" w:hAnsi="Cambria" w:cs="Cambria"/>
          <w:sz w:val="24"/>
          <w:szCs w:val="24"/>
          <w:lang w:eastAsia="en-US"/>
        </w:rPr>
        <w:t xml:space="preserve"> </w:t>
      </w:r>
      <w:r>
        <w:rPr>
          <w:rFonts w:ascii="Cambria" w:eastAsiaTheme="minorHAnsi" w:hAnsi="Cambria" w:cs="Cambria"/>
          <w:sz w:val="24"/>
          <w:szCs w:val="24"/>
          <w:lang w:eastAsia="en-US"/>
        </w:rPr>
        <w:t>robot zanikających, Zamawiający przystąpi do ich odbioru w ciągu 5 dni</w:t>
      </w:r>
      <w:r w:rsidR="002D1537">
        <w:rPr>
          <w:rFonts w:ascii="Cambria" w:eastAsiaTheme="minorHAnsi" w:hAnsi="Cambria" w:cs="Cambria"/>
          <w:sz w:val="24"/>
          <w:szCs w:val="24"/>
          <w:lang w:eastAsia="en-US"/>
        </w:rPr>
        <w:t xml:space="preserve"> </w:t>
      </w:r>
      <w:r>
        <w:rPr>
          <w:rFonts w:ascii="Cambria" w:eastAsiaTheme="minorHAnsi" w:hAnsi="Cambria" w:cs="Cambria"/>
          <w:sz w:val="24"/>
          <w:szCs w:val="24"/>
          <w:lang w:eastAsia="en-US"/>
        </w:rPr>
        <w:t>roboczych od dnia zgłoszenia ich wykonania.</w:t>
      </w:r>
    </w:p>
    <w:p w14:paraId="6434D151" w14:textId="77777777" w:rsidR="007812E7" w:rsidRDefault="007812E7" w:rsidP="002D1537">
      <w:pPr>
        <w:widowControl/>
        <w:suppressAutoHyphens w:val="0"/>
        <w:autoSpaceDE w:val="0"/>
        <w:autoSpaceDN w:val="0"/>
        <w:spacing w:after="0" w:line="240" w:lineRule="auto"/>
        <w:ind w:left="709" w:hanging="283"/>
        <w:textAlignment w:val="auto"/>
        <w:rPr>
          <w:rFonts w:ascii="Cambria" w:hAnsi="Cambria"/>
          <w:sz w:val="24"/>
          <w:szCs w:val="24"/>
        </w:rPr>
      </w:pPr>
      <w:r>
        <w:rPr>
          <w:rFonts w:ascii="Cambria" w:eastAsiaTheme="minorHAnsi" w:hAnsi="Cambria" w:cs="Cambria"/>
          <w:sz w:val="24"/>
          <w:szCs w:val="24"/>
          <w:lang w:eastAsia="en-US"/>
        </w:rPr>
        <w:t>3) Wykonawca ma obowiązek umożliwić Inspektorowi nadzoru wyznaczonemu</w:t>
      </w:r>
      <w:r w:rsidR="002D1537">
        <w:rPr>
          <w:rFonts w:ascii="Cambria" w:eastAsiaTheme="minorHAnsi" w:hAnsi="Cambria" w:cs="Cambria"/>
          <w:sz w:val="24"/>
          <w:szCs w:val="24"/>
          <w:lang w:eastAsia="en-US"/>
        </w:rPr>
        <w:t xml:space="preserve"> </w:t>
      </w:r>
      <w:r>
        <w:rPr>
          <w:rFonts w:ascii="Cambria" w:eastAsiaTheme="minorHAnsi" w:hAnsi="Cambria" w:cs="Cambria"/>
          <w:sz w:val="24"/>
          <w:szCs w:val="24"/>
          <w:lang w:eastAsia="en-US"/>
        </w:rPr>
        <w:t>przez Zamawiającego sprawdzenie każdej roboty zanikającej lub ulegającej</w:t>
      </w:r>
      <w:r w:rsidR="002D1537">
        <w:rPr>
          <w:rFonts w:ascii="Cambria" w:eastAsiaTheme="minorHAnsi" w:hAnsi="Cambria" w:cs="Cambria"/>
          <w:sz w:val="24"/>
          <w:szCs w:val="24"/>
          <w:lang w:eastAsia="en-US"/>
        </w:rPr>
        <w:t xml:space="preserve"> </w:t>
      </w:r>
      <w:r>
        <w:rPr>
          <w:rFonts w:ascii="Cambria" w:eastAsiaTheme="minorHAnsi" w:hAnsi="Cambria" w:cs="Cambria"/>
          <w:sz w:val="24"/>
          <w:szCs w:val="24"/>
          <w:lang w:eastAsia="en-US"/>
        </w:rPr>
        <w:t>zakryciu.</w:t>
      </w:r>
    </w:p>
    <w:p w14:paraId="594EED09" w14:textId="624065E2" w:rsidR="008B7A05" w:rsidRPr="0021786A" w:rsidRDefault="008B7A05">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21786A">
        <w:rPr>
          <w:rFonts w:ascii="Cambria" w:hAnsi="Cambria"/>
          <w:sz w:val="24"/>
          <w:szCs w:val="24"/>
        </w:rPr>
        <w:t>Wraz ze zgłoszeniem do końcowego odbioru Wykonawca przekaże Zamawiającemu następujące dokumenty:</w:t>
      </w:r>
    </w:p>
    <w:p w14:paraId="44A7FE38" w14:textId="77777777" w:rsidR="008B7A05" w:rsidRPr="0021786A" w:rsidRDefault="008B7A05">
      <w:pPr>
        <w:pStyle w:val="Akapitzlist"/>
        <w:numPr>
          <w:ilvl w:val="0"/>
          <w:numId w:val="18"/>
        </w:numPr>
        <w:autoSpaceDE w:val="0"/>
        <w:autoSpaceDN w:val="0"/>
        <w:adjustRightInd w:val="0"/>
        <w:spacing w:after="0"/>
        <w:ind w:hanging="424"/>
        <w:jc w:val="both"/>
        <w:rPr>
          <w:rFonts w:ascii="Cambria" w:hAnsi="Cambria"/>
          <w:sz w:val="24"/>
          <w:szCs w:val="24"/>
        </w:rPr>
      </w:pPr>
      <w:r w:rsidRPr="0021786A">
        <w:rPr>
          <w:rFonts w:ascii="Cambria" w:hAnsi="Cambria"/>
          <w:sz w:val="24"/>
          <w:szCs w:val="24"/>
        </w:rPr>
        <w:t xml:space="preserve">Dokumentację powykonawczą, opisaną i skompletowaną w formie papierowej i elektronicznej w formacie </w:t>
      </w:r>
      <w:proofErr w:type="spellStart"/>
      <w:r w:rsidRPr="0021786A">
        <w:rPr>
          <w:rFonts w:ascii="Cambria" w:hAnsi="Cambria"/>
          <w:sz w:val="24"/>
          <w:szCs w:val="24"/>
        </w:rPr>
        <w:t>doc</w:t>
      </w:r>
      <w:proofErr w:type="spellEnd"/>
      <w:r w:rsidRPr="0021786A">
        <w:rPr>
          <w:rFonts w:ascii="Cambria" w:hAnsi="Cambria"/>
          <w:sz w:val="24"/>
          <w:szCs w:val="24"/>
        </w:rPr>
        <w:t xml:space="preserve"> i pdf,</w:t>
      </w:r>
    </w:p>
    <w:p w14:paraId="7BD0866D" w14:textId="77777777" w:rsidR="008B7A05" w:rsidRPr="0021786A" w:rsidRDefault="008B7A05">
      <w:pPr>
        <w:pStyle w:val="Akapitzlist"/>
        <w:numPr>
          <w:ilvl w:val="0"/>
          <w:numId w:val="18"/>
        </w:numPr>
        <w:autoSpaceDE w:val="0"/>
        <w:autoSpaceDN w:val="0"/>
        <w:adjustRightInd w:val="0"/>
        <w:spacing w:after="0"/>
        <w:ind w:hanging="424"/>
        <w:jc w:val="both"/>
        <w:rPr>
          <w:rFonts w:ascii="Cambria" w:hAnsi="Cambria"/>
          <w:sz w:val="24"/>
          <w:szCs w:val="24"/>
        </w:rPr>
      </w:pPr>
      <w:r w:rsidRPr="0021786A">
        <w:rPr>
          <w:rFonts w:ascii="Cambria" w:hAnsi="Cambria"/>
          <w:sz w:val="24"/>
          <w:szCs w:val="24"/>
        </w:rPr>
        <w:lastRenderedPageBreak/>
        <w:t>Dokumenty (atesty, certyfikaty, oświadczenia</w:t>
      </w:r>
      <w:r w:rsidR="004B7841" w:rsidRPr="0021786A">
        <w:rPr>
          <w:rFonts w:ascii="Cambria" w:hAnsi="Cambria"/>
          <w:sz w:val="24"/>
          <w:szCs w:val="24"/>
        </w:rPr>
        <w:t>, recepty</w:t>
      </w:r>
      <w:r w:rsidRPr="0021786A">
        <w:rPr>
          <w:rFonts w:ascii="Cambria" w:hAnsi="Cambria"/>
          <w:sz w:val="24"/>
          <w:szCs w:val="24"/>
        </w:rPr>
        <w:t>) potwierdzające, że wbudowane wyroby budowlane są zgodne z art. 10 ustawy Prawo budowlane (opisane i ostemplowane przez Kierownika budowy i potwierdzone przez Inspektora Nadzoru),</w:t>
      </w:r>
    </w:p>
    <w:p w14:paraId="09C20CDF" w14:textId="77777777" w:rsidR="008B7A05" w:rsidRPr="0021786A" w:rsidRDefault="008B7A05">
      <w:pPr>
        <w:pStyle w:val="Akapitzlist"/>
        <w:numPr>
          <w:ilvl w:val="0"/>
          <w:numId w:val="18"/>
        </w:numPr>
        <w:autoSpaceDE w:val="0"/>
        <w:autoSpaceDN w:val="0"/>
        <w:adjustRightInd w:val="0"/>
        <w:spacing w:after="0"/>
        <w:ind w:hanging="424"/>
        <w:jc w:val="both"/>
        <w:rPr>
          <w:rFonts w:ascii="Cambria" w:hAnsi="Cambria"/>
          <w:sz w:val="24"/>
          <w:szCs w:val="24"/>
        </w:rPr>
      </w:pPr>
      <w:r w:rsidRPr="0021786A">
        <w:rPr>
          <w:rFonts w:ascii="Cambria" w:hAnsi="Cambria"/>
          <w:sz w:val="24"/>
          <w:szCs w:val="24"/>
        </w:rPr>
        <w:t>Protokoły i zaświadczenia z przeprowadzonych prób, badań, sprawdzeń</w:t>
      </w:r>
      <w:r w:rsidR="0021786A" w:rsidRPr="0021786A">
        <w:rPr>
          <w:rFonts w:ascii="Cambria" w:hAnsi="Cambria"/>
          <w:sz w:val="24"/>
          <w:szCs w:val="24"/>
        </w:rPr>
        <w:t>,</w:t>
      </w:r>
    </w:p>
    <w:p w14:paraId="7474717E" w14:textId="77777777" w:rsidR="008B7A05" w:rsidRPr="0021786A" w:rsidRDefault="008B7A05">
      <w:pPr>
        <w:pStyle w:val="Akapitzlist"/>
        <w:numPr>
          <w:ilvl w:val="0"/>
          <w:numId w:val="18"/>
        </w:numPr>
        <w:autoSpaceDE w:val="0"/>
        <w:autoSpaceDN w:val="0"/>
        <w:adjustRightInd w:val="0"/>
        <w:spacing w:after="0"/>
        <w:ind w:hanging="424"/>
        <w:jc w:val="both"/>
        <w:rPr>
          <w:rFonts w:ascii="Cambria" w:hAnsi="Cambria"/>
          <w:sz w:val="24"/>
          <w:szCs w:val="24"/>
        </w:rPr>
      </w:pPr>
      <w:r w:rsidRPr="0021786A">
        <w:rPr>
          <w:rFonts w:ascii="Cambria" w:hAnsi="Cambria"/>
          <w:sz w:val="24"/>
          <w:szCs w:val="24"/>
        </w:rPr>
        <w:t>Oświadczenie Kierownika budowy o zakończeniu robót budowlanych oraz wykonaniu robót zgodnie ze sztuką budowlaną, obowiązującymi przepisami i normami,</w:t>
      </w:r>
    </w:p>
    <w:p w14:paraId="66F85F49" w14:textId="77777777" w:rsidR="004B7841" w:rsidRPr="00667673" w:rsidRDefault="008B7A05">
      <w:pPr>
        <w:pStyle w:val="Akapitzlist"/>
        <w:numPr>
          <w:ilvl w:val="0"/>
          <w:numId w:val="18"/>
        </w:numPr>
        <w:autoSpaceDE w:val="0"/>
        <w:autoSpaceDN w:val="0"/>
        <w:adjustRightInd w:val="0"/>
        <w:spacing w:after="0"/>
        <w:ind w:hanging="424"/>
        <w:jc w:val="both"/>
        <w:rPr>
          <w:rFonts w:ascii="Cambria" w:hAnsi="Cambria"/>
          <w:sz w:val="24"/>
          <w:szCs w:val="24"/>
        </w:rPr>
      </w:pPr>
      <w:r w:rsidRPr="00667673">
        <w:rPr>
          <w:rFonts w:ascii="Cambria" w:hAnsi="Cambria"/>
          <w:sz w:val="24"/>
          <w:szCs w:val="24"/>
        </w:rPr>
        <w:t>Dokumenty potwierdzające sposób zagospodarowania odpadów</w:t>
      </w:r>
    </w:p>
    <w:p w14:paraId="616C6F73" w14:textId="77777777" w:rsidR="008B7A05" w:rsidRPr="00667673" w:rsidRDefault="008B7A05">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667673">
        <w:rPr>
          <w:rFonts w:ascii="Cambria" w:hAnsi="Cambria"/>
          <w:sz w:val="24"/>
          <w:szCs w:val="24"/>
        </w:rPr>
        <w:t xml:space="preserve">Zamawiający wyznaczy i rozpocznie czynności odbioru końcowego w terminie </w:t>
      </w:r>
      <w:r w:rsidRPr="00667673">
        <w:rPr>
          <w:rFonts w:ascii="Cambria" w:hAnsi="Cambria"/>
          <w:sz w:val="24"/>
          <w:szCs w:val="24"/>
        </w:rPr>
        <w:br/>
      </w:r>
      <w:r w:rsidRPr="00667673">
        <w:rPr>
          <w:rFonts w:ascii="Cambria" w:hAnsi="Cambria"/>
          <w:b/>
          <w:bCs/>
          <w:sz w:val="24"/>
          <w:szCs w:val="24"/>
        </w:rPr>
        <w:t xml:space="preserve">do </w:t>
      </w:r>
      <w:r w:rsidR="006A16B5">
        <w:rPr>
          <w:rFonts w:ascii="Cambria" w:hAnsi="Cambria"/>
          <w:b/>
          <w:bCs/>
          <w:sz w:val="24"/>
          <w:szCs w:val="24"/>
        </w:rPr>
        <w:t>7</w:t>
      </w:r>
      <w:r w:rsidRPr="00667673">
        <w:rPr>
          <w:rFonts w:ascii="Cambria" w:hAnsi="Cambria"/>
          <w:b/>
          <w:bCs/>
          <w:sz w:val="24"/>
          <w:szCs w:val="24"/>
        </w:rPr>
        <w:t xml:space="preserve"> dni</w:t>
      </w:r>
      <w:r w:rsidR="00181FC7" w:rsidRPr="00667673">
        <w:rPr>
          <w:rFonts w:ascii="Cambria" w:hAnsi="Cambria"/>
          <w:b/>
          <w:bCs/>
          <w:sz w:val="24"/>
          <w:szCs w:val="24"/>
        </w:rPr>
        <w:t xml:space="preserve"> roboczych</w:t>
      </w:r>
      <w:r w:rsidRPr="00667673">
        <w:rPr>
          <w:rFonts w:ascii="Cambria" w:hAnsi="Cambria"/>
          <w:b/>
          <w:bCs/>
          <w:sz w:val="24"/>
          <w:szCs w:val="24"/>
        </w:rPr>
        <w:t xml:space="preserve"> od daty zawiadomienia go o osiągnięciu gotowości do odbioru końcowego</w:t>
      </w:r>
      <w:r w:rsidRPr="00667673">
        <w:rPr>
          <w:rFonts w:ascii="Cambria" w:hAnsi="Cambria"/>
          <w:sz w:val="24"/>
          <w:szCs w:val="24"/>
        </w:rPr>
        <w:t>.</w:t>
      </w:r>
    </w:p>
    <w:p w14:paraId="17FC7941" w14:textId="77777777" w:rsidR="008B7A05" w:rsidRPr="00667673" w:rsidRDefault="008B7A05">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667673">
        <w:rPr>
          <w:rFonts w:ascii="Cambria" w:hAnsi="Cambria"/>
          <w:sz w:val="24"/>
          <w:szCs w:val="24"/>
        </w:rPr>
        <w:t xml:space="preserve">Zamawiający zobowiązany jest do dokonania lub odmowy dokonania odbioru końcowego, w terminie </w:t>
      </w:r>
      <w:r w:rsidRPr="00667673">
        <w:rPr>
          <w:rFonts w:ascii="Cambria" w:hAnsi="Cambria"/>
          <w:b/>
          <w:bCs/>
          <w:sz w:val="24"/>
          <w:szCs w:val="24"/>
        </w:rPr>
        <w:t xml:space="preserve">do </w:t>
      </w:r>
      <w:r w:rsidR="006A16B5">
        <w:rPr>
          <w:rFonts w:ascii="Cambria" w:hAnsi="Cambria"/>
          <w:b/>
          <w:bCs/>
          <w:sz w:val="24"/>
          <w:szCs w:val="24"/>
        </w:rPr>
        <w:t>7</w:t>
      </w:r>
      <w:r w:rsidRPr="00667673">
        <w:rPr>
          <w:rFonts w:ascii="Cambria" w:hAnsi="Cambria"/>
          <w:b/>
          <w:bCs/>
          <w:sz w:val="24"/>
          <w:szCs w:val="24"/>
        </w:rPr>
        <w:t xml:space="preserve"> dni od dnia rozpoczęcia tego odbioru</w:t>
      </w:r>
      <w:r w:rsidRPr="00667673">
        <w:rPr>
          <w:rFonts w:ascii="Cambria" w:hAnsi="Cambria"/>
          <w:sz w:val="24"/>
          <w:szCs w:val="24"/>
        </w:rPr>
        <w:t>.</w:t>
      </w:r>
    </w:p>
    <w:p w14:paraId="4BC46A5C" w14:textId="77777777" w:rsidR="008B7A05" w:rsidRPr="007812E7" w:rsidRDefault="008B7A05">
      <w:pPr>
        <w:widowControl/>
        <w:numPr>
          <w:ilvl w:val="0"/>
          <w:numId w:val="19"/>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667673">
        <w:rPr>
          <w:rFonts w:ascii="Cambria" w:hAnsi="Cambria"/>
          <w:sz w:val="24"/>
          <w:szCs w:val="24"/>
        </w:rPr>
        <w:t xml:space="preserve">W protokole odbioru końcowego strony wskażą w szczególności zakres wykonanych prac, datę ich zakończenia, uwagi dotyczące jakości wykonanych prac oraz </w:t>
      </w:r>
      <w:r w:rsidRPr="007812E7">
        <w:rPr>
          <w:rFonts w:ascii="Cambria" w:hAnsi="Cambria"/>
          <w:sz w:val="24"/>
          <w:szCs w:val="24"/>
        </w:rPr>
        <w:t>ewentualne usterki lub wady stwierdzone podczas odbioru</w:t>
      </w:r>
      <w:r w:rsidR="00181FC7" w:rsidRPr="007812E7">
        <w:rPr>
          <w:rFonts w:ascii="Cambria" w:hAnsi="Cambria"/>
          <w:sz w:val="24"/>
          <w:szCs w:val="24"/>
        </w:rPr>
        <w:t>.</w:t>
      </w:r>
      <w:r w:rsidRPr="007812E7">
        <w:rPr>
          <w:rFonts w:ascii="Cambria" w:hAnsi="Cambria"/>
          <w:sz w:val="24"/>
          <w:szCs w:val="24"/>
        </w:rPr>
        <w:t xml:space="preserve"> </w:t>
      </w:r>
    </w:p>
    <w:p w14:paraId="49312AA8" w14:textId="77777777" w:rsidR="008B7A05" w:rsidRPr="007812E7" w:rsidRDefault="008B7A05">
      <w:pPr>
        <w:widowControl/>
        <w:numPr>
          <w:ilvl w:val="0"/>
          <w:numId w:val="19"/>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7812E7">
        <w:rPr>
          <w:rFonts w:ascii="Cambria" w:eastAsia="Calibri" w:hAnsi="Cambria"/>
          <w:sz w:val="24"/>
          <w:szCs w:val="24"/>
        </w:rPr>
        <w:t>Jeżeli w toku czynności odbioru zostaną stwierdzone wady, Zamawiającemu przysługują następujące uprawnienia:</w:t>
      </w:r>
    </w:p>
    <w:p w14:paraId="7E3E43B2" w14:textId="77777777" w:rsidR="008B7A05" w:rsidRPr="007812E7" w:rsidRDefault="008B7A05">
      <w:pPr>
        <w:pStyle w:val="Akapitzlist"/>
        <w:numPr>
          <w:ilvl w:val="0"/>
          <w:numId w:val="20"/>
        </w:numPr>
        <w:autoSpaceDE w:val="0"/>
        <w:autoSpaceDN w:val="0"/>
        <w:adjustRightInd w:val="0"/>
        <w:spacing w:after="0"/>
        <w:jc w:val="both"/>
        <w:rPr>
          <w:rFonts w:ascii="Cambria" w:hAnsi="Cambria"/>
          <w:sz w:val="24"/>
          <w:szCs w:val="24"/>
        </w:rPr>
      </w:pPr>
      <w:r w:rsidRPr="007812E7">
        <w:rPr>
          <w:rFonts w:ascii="Cambria" w:hAnsi="Cambria"/>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35B80D9C" w14:textId="77777777" w:rsidR="008B7A05" w:rsidRPr="007812E7" w:rsidRDefault="008B7A05">
      <w:pPr>
        <w:pStyle w:val="Akapitzlist"/>
        <w:numPr>
          <w:ilvl w:val="0"/>
          <w:numId w:val="20"/>
        </w:numPr>
        <w:autoSpaceDE w:val="0"/>
        <w:autoSpaceDN w:val="0"/>
        <w:adjustRightInd w:val="0"/>
        <w:spacing w:after="0"/>
        <w:jc w:val="both"/>
        <w:rPr>
          <w:rFonts w:ascii="Cambria" w:hAnsi="Cambria"/>
          <w:sz w:val="24"/>
          <w:szCs w:val="24"/>
        </w:rPr>
      </w:pPr>
      <w:r w:rsidRPr="007812E7">
        <w:rPr>
          <w:rFonts w:ascii="Cambria" w:hAnsi="Cambria"/>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70EEDC95" w14:textId="77777777" w:rsidR="008B7A05" w:rsidRPr="007812E7" w:rsidRDefault="008B7A05">
      <w:pPr>
        <w:pStyle w:val="Akapitzlist"/>
        <w:numPr>
          <w:ilvl w:val="0"/>
          <w:numId w:val="20"/>
        </w:numPr>
        <w:autoSpaceDE w:val="0"/>
        <w:autoSpaceDN w:val="0"/>
        <w:adjustRightInd w:val="0"/>
        <w:spacing w:after="0"/>
        <w:jc w:val="both"/>
        <w:rPr>
          <w:rFonts w:ascii="Cambria" w:hAnsi="Cambria"/>
          <w:sz w:val="24"/>
          <w:szCs w:val="24"/>
        </w:rPr>
      </w:pPr>
      <w:r w:rsidRPr="007812E7">
        <w:rPr>
          <w:rFonts w:ascii="Cambria" w:hAnsi="Cambria"/>
          <w:sz w:val="24"/>
          <w:szCs w:val="24"/>
        </w:rPr>
        <w:t>jeżeli wady nie nadają się do usunięcia, Zamawiający może:</w:t>
      </w:r>
    </w:p>
    <w:p w14:paraId="169121D7" w14:textId="77777777" w:rsidR="008B7A05" w:rsidRPr="007812E7" w:rsidRDefault="008B7A05">
      <w:pPr>
        <w:pStyle w:val="Akapitzlist"/>
        <w:numPr>
          <w:ilvl w:val="1"/>
          <w:numId w:val="20"/>
        </w:numPr>
        <w:tabs>
          <w:tab w:val="num" w:pos="1134"/>
        </w:tabs>
        <w:autoSpaceDE w:val="0"/>
        <w:autoSpaceDN w:val="0"/>
        <w:adjustRightInd w:val="0"/>
        <w:spacing w:after="0"/>
        <w:ind w:left="1134" w:hanging="283"/>
        <w:jc w:val="both"/>
        <w:rPr>
          <w:rFonts w:ascii="Cambria" w:hAnsi="Cambria"/>
          <w:sz w:val="24"/>
          <w:szCs w:val="24"/>
        </w:rPr>
      </w:pPr>
      <w:r w:rsidRPr="007812E7">
        <w:rPr>
          <w:rFonts w:ascii="Cambria" w:hAnsi="Cambria"/>
          <w:sz w:val="24"/>
          <w:szCs w:val="24"/>
        </w:rPr>
        <w:t>obniżyć wynagrodzenie, jeżeli wady nie uniemożliwiają użytkowania przedmiotu odbioru zgodnie z przeznaczeniem,</w:t>
      </w:r>
    </w:p>
    <w:p w14:paraId="58CBE32F" w14:textId="77777777" w:rsidR="008B7A05" w:rsidRPr="007812E7" w:rsidRDefault="008B7A05">
      <w:pPr>
        <w:pStyle w:val="Akapitzlist"/>
        <w:numPr>
          <w:ilvl w:val="1"/>
          <w:numId w:val="20"/>
        </w:numPr>
        <w:tabs>
          <w:tab w:val="num" w:pos="1134"/>
        </w:tabs>
        <w:autoSpaceDE w:val="0"/>
        <w:autoSpaceDN w:val="0"/>
        <w:adjustRightInd w:val="0"/>
        <w:spacing w:after="0"/>
        <w:ind w:left="1134" w:hanging="283"/>
        <w:jc w:val="both"/>
        <w:rPr>
          <w:rFonts w:ascii="Cambria" w:hAnsi="Cambria"/>
          <w:sz w:val="24"/>
          <w:szCs w:val="24"/>
        </w:rPr>
      </w:pPr>
      <w:r w:rsidRPr="007812E7">
        <w:rPr>
          <w:rFonts w:ascii="Cambria" w:hAnsi="Cambria"/>
          <w:sz w:val="24"/>
          <w:szCs w:val="24"/>
        </w:rPr>
        <w:t>odstąpić od umowy lub żądać ponownego wykonania przedmiotu zamówienia, jeżeli wady uniemożliwiają użytkowanie przedmiotu zamówienia zgodnie z przeznaczeniem.</w:t>
      </w:r>
    </w:p>
    <w:p w14:paraId="20D7771D" w14:textId="77777777" w:rsidR="008B7A05" w:rsidRPr="007812E7" w:rsidRDefault="008B7A05">
      <w:pPr>
        <w:widowControl/>
        <w:numPr>
          <w:ilvl w:val="0"/>
          <w:numId w:val="19"/>
        </w:numPr>
        <w:tabs>
          <w:tab w:val="clear" w:pos="1440"/>
          <w:tab w:val="num" w:pos="426"/>
        </w:tabs>
        <w:suppressAutoHyphens w:val="0"/>
        <w:overflowPunct w:val="0"/>
        <w:autoSpaceDE w:val="0"/>
        <w:autoSpaceDN w:val="0"/>
        <w:spacing w:after="0"/>
        <w:ind w:left="426" w:hanging="426"/>
        <w:rPr>
          <w:rFonts w:ascii="Cambria" w:eastAsia="Calibri" w:hAnsi="Cambria"/>
          <w:sz w:val="24"/>
          <w:szCs w:val="24"/>
        </w:rPr>
      </w:pPr>
      <w:r w:rsidRPr="007812E7">
        <w:rPr>
          <w:rFonts w:ascii="Cambria" w:eastAsia="Calibri" w:hAnsi="Cambria"/>
          <w:sz w:val="24"/>
          <w:szCs w:val="24"/>
        </w:rPr>
        <w:t xml:space="preserve">W przypadku odmowy usunięcia wad przez Wykonawcę, wady zostaną usunięte </w:t>
      </w:r>
      <w:r w:rsidR="004B7841" w:rsidRPr="007812E7">
        <w:rPr>
          <w:rFonts w:ascii="Cambria" w:eastAsia="Calibri" w:hAnsi="Cambria"/>
          <w:sz w:val="24"/>
          <w:szCs w:val="24"/>
        </w:rPr>
        <w:t xml:space="preserve">                   </w:t>
      </w:r>
      <w:r w:rsidRPr="007812E7">
        <w:rPr>
          <w:rFonts w:ascii="Cambria" w:eastAsia="Calibri" w:hAnsi="Cambria"/>
          <w:sz w:val="24"/>
          <w:szCs w:val="24"/>
        </w:rPr>
        <w:t>w ramach wykonawstwa zastępczego na jego koszt.</w:t>
      </w:r>
    </w:p>
    <w:p w14:paraId="050162BD" w14:textId="77777777" w:rsidR="00FA44F5" w:rsidRPr="005177EE" w:rsidRDefault="00FA44F5" w:rsidP="00B83CE6">
      <w:pPr>
        <w:widowControl/>
        <w:suppressAutoHyphens w:val="0"/>
        <w:overflowPunct w:val="0"/>
        <w:autoSpaceDE w:val="0"/>
        <w:autoSpaceDN w:val="0"/>
        <w:spacing w:after="0"/>
        <w:rPr>
          <w:rFonts w:ascii="Cambria" w:hAnsi="Cambria"/>
          <w:sz w:val="24"/>
          <w:szCs w:val="24"/>
        </w:rPr>
      </w:pPr>
    </w:p>
    <w:p w14:paraId="21359FEA" w14:textId="77777777" w:rsidR="00A424D7" w:rsidRPr="005177EE"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5177EE">
        <w:rPr>
          <w:rFonts w:ascii="Cambria" w:eastAsia="Calibri" w:hAnsi="Cambria"/>
          <w:b/>
          <w:bCs/>
          <w:sz w:val="24"/>
          <w:szCs w:val="24"/>
          <w:lang w:eastAsia="en-US"/>
        </w:rPr>
        <w:t>§ 7</w:t>
      </w:r>
    </w:p>
    <w:p w14:paraId="214490C7" w14:textId="77777777" w:rsidR="00A424D7" w:rsidRPr="005177EE" w:rsidRDefault="00A424D7" w:rsidP="00B83CE6">
      <w:pPr>
        <w:pStyle w:val="Lista"/>
        <w:spacing w:line="276" w:lineRule="auto"/>
        <w:ind w:left="360"/>
        <w:jc w:val="center"/>
        <w:rPr>
          <w:rFonts w:ascii="Cambria" w:hAnsi="Cambria" w:cs="Calibri"/>
          <w:b/>
          <w:bCs/>
          <w:szCs w:val="24"/>
        </w:rPr>
      </w:pPr>
      <w:r w:rsidRPr="005177EE">
        <w:rPr>
          <w:rFonts w:ascii="Cambria" w:hAnsi="Cambria" w:cs="Calibri"/>
          <w:b/>
          <w:bCs/>
          <w:szCs w:val="24"/>
        </w:rPr>
        <w:t>Obowiązki Kierownika budowy</w:t>
      </w:r>
    </w:p>
    <w:p w14:paraId="5E72E1AE" w14:textId="77777777" w:rsidR="00A424D7" w:rsidRPr="005177EE" w:rsidRDefault="00A424D7">
      <w:pPr>
        <w:pStyle w:val="Lista"/>
        <w:numPr>
          <w:ilvl w:val="2"/>
          <w:numId w:val="26"/>
        </w:numPr>
        <w:tabs>
          <w:tab w:val="clear" w:pos="737"/>
          <w:tab w:val="num" w:pos="284"/>
        </w:tabs>
        <w:spacing w:line="276" w:lineRule="auto"/>
        <w:ind w:left="284"/>
        <w:jc w:val="both"/>
        <w:rPr>
          <w:rFonts w:ascii="Cambria" w:hAnsi="Cambria" w:cs="Calibri"/>
          <w:szCs w:val="24"/>
        </w:rPr>
      </w:pPr>
      <w:r w:rsidRPr="005177EE">
        <w:rPr>
          <w:rFonts w:ascii="Cambria" w:hAnsi="Cambria" w:cs="Calibri"/>
          <w:szCs w:val="24"/>
        </w:rPr>
        <w:t xml:space="preserve">Kierownik budowy działać będzie w granicach umocowania określonego w ustawie </w:t>
      </w:r>
      <w:r w:rsidRPr="005177EE">
        <w:rPr>
          <w:rFonts w:ascii="Cambria" w:hAnsi="Cambria" w:cs="Calibri"/>
          <w:szCs w:val="24"/>
        </w:rPr>
        <w:br/>
        <w:t>z dnia 7 lipca 1994 r.  Prawo budowlane.</w:t>
      </w:r>
    </w:p>
    <w:p w14:paraId="7848C3AC" w14:textId="77777777" w:rsidR="00A424D7" w:rsidRPr="005177EE" w:rsidRDefault="00A424D7">
      <w:pPr>
        <w:pStyle w:val="Lista"/>
        <w:numPr>
          <w:ilvl w:val="2"/>
          <w:numId w:val="26"/>
        </w:numPr>
        <w:tabs>
          <w:tab w:val="clear" w:pos="737"/>
          <w:tab w:val="num" w:pos="284"/>
        </w:tabs>
        <w:spacing w:line="276" w:lineRule="auto"/>
        <w:ind w:left="284"/>
        <w:jc w:val="both"/>
        <w:rPr>
          <w:rFonts w:ascii="Cambria" w:hAnsi="Cambria" w:cs="Calibri"/>
          <w:szCs w:val="24"/>
        </w:rPr>
      </w:pPr>
      <w:r w:rsidRPr="005177EE">
        <w:rPr>
          <w:rFonts w:ascii="Cambria" w:hAnsi="Cambria" w:cs="Calibri"/>
          <w:szCs w:val="24"/>
        </w:rPr>
        <w:t>Kierownik budowy zobowiązany jest do:</w:t>
      </w:r>
    </w:p>
    <w:p w14:paraId="1A879A2B" w14:textId="77777777" w:rsidR="00A424D7" w:rsidRPr="005177EE" w:rsidRDefault="00A424D7">
      <w:pPr>
        <w:widowControl/>
        <w:numPr>
          <w:ilvl w:val="0"/>
          <w:numId w:val="27"/>
        </w:numPr>
        <w:suppressAutoHyphens w:val="0"/>
        <w:overflowPunct w:val="0"/>
        <w:autoSpaceDE w:val="0"/>
        <w:autoSpaceDN w:val="0"/>
        <w:spacing w:after="0"/>
        <w:ind w:left="709" w:hanging="425"/>
        <w:rPr>
          <w:rFonts w:ascii="Cambria" w:hAnsi="Cambria"/>
          <w:sz w:val="24"/>
          <w:szCs w:val="24"/>
        </w:rPr>
      </w:pPr>
      <w:r w:rsidRPr="005177EE">
        <w:rPr>
          <w:rFonts w:ascii="Cambria" w:hAnsi="Cambria"/>
          <w:sz w:val="24"/>
          <w:szCs w:val="24"/>
        </w:rPr>
        <w:t xml:space="preserve">złożenia Zamawiającemu w dniu przekazania placu budowy oświadczenia </w:t>
      </w:r>
      <w:r w:rsidRPr="005177EE">
        <w:rPr>
          <w:rFonts w:ascii="Cambria" w:hAnsi="Cambria"/>
          <w:sz w:val="24"/>
          <w:szCs w:val="24"/>
        </w:rPr>
        <w:br/>
        <w:t>o przyjęciu obowiązków kierownika budowy,</w:t>
      </w:r>
    </w:p>
    <w:p w14:paraId="211CDB34" w14:textId="77777777" w:rsidR="00A424D7" w:rsidRPr="005177EE" w:rsidRDefault="00A424D7">
      <w:pPr>
        <w:widowControl/>
        <w:numPr>
          <w:ilvl w:val="0"/>
          <w:numId w:val="27"/>
        </w:numPr>
        <w:suppressAutoHyphens w:val="0"/>
        <w:overflowPunct w:val="0"/>
        <w:autoSpaceDE w:val="0"/>
        <w:autoSpaceDN w:val="0"/>
        <w:spacing w:after="0"/>
        <w:ind w:left="709" w:hanging="425"/>
        <w:rPr>
          <w:rFonts w:ascii="Cambria" w:hAnsi="Cambria"/>
          <w:sz w:val="24"/>
          <w:szCs w:val="24"/>
        </w:rPr>
      </w:pPr>
      <w:r w:rsidRPr="005177EE">
        <w:rPr>
          <w:rFonts w:ascii="Cambria" w:hAnsi="Cambria"/>
          <w:sz w:val="24"/>
          <w:szCs w:val="24"/>
        </w:rPr>
        <w:lastRenderedPageBreak/>
        <w:t>przedkładani</w:t>
      </w:r>
      <w:r w:rsidR="00013C3B" w:rsidRPr="005177EE">
        <w:rPr>
          <w:rFonts w:ascii="Cambria" w:hAnsi="Cambria"/>
          <w:sz w:val="24"/>
          <w:szCs w:val="24"/>
        </w:rPr>
        <w:t>a</w:t>
      </w:r>
      <w:r w:rsidRPr="005177EE">
        <w:rPr>
          <w:rFonts w:ascii="Cambria" w:hAnsi="Cambria"/>
          <w:sz w:val="24"/>
          <w:szCs w:val="24"/>
        </w:rPr>
        <w:t xml:space="preserve"> Inspektorowi Nadzoru wniosków o zatwierdzenie do wbudowania materiałów</w:t>
      </w:r>
      <w:r w:rsidR="00013C3B" w:rsidRPr="005177EE">
        <w:rPr>
          <w:rFonts w:ascii="Cambria" w:hAnsi="Cambria"/>
          <w:sz w:val="24"/>
          <w:szCs w:val="24"/>
        </w:rPr>
        <w:t xml:space="preserve"> przed ich wbudowaniem</w:t>
      </w:r>
    </w:p>
    <w:p w14:paraId="6B121681" w14:textId="77777777" w:rsidR="00A424D7" w:rsidRPr="005177EE" w:rsidRDefault="00A424D7">
      <w:pPr>
        <w:widowControl/>
        <w:numPr>
          <w:ilvl w:val="0"/>
          <w:numId w:val="27"/>
        </w:numPr>
        <w:suppressAutoHyphens w:val="0"/>
        <w:overflowPunct w:val="0"/>
        <w:autoSpaceDE w:val="0"/>
        <w:autoSpaceDN w:val="0"/>
        <w:spacing w:after="0"/>
        <w:ind w:left="709" w:hanging="425"/>
        <w:rPr>
          <w:rFonts w:ascii="Cambria" w:hAnsi="Cambria"/>
          <w:sz w:val="24"/>
          <w:szCs w:val="24"/>
        </w:rPr>
      </w:pPr>
      <w:r w:rsidRPr="005177EE">
        <w:rPr>
          <w:rFonts w:ascii="Cambria" w:hAnsi="Cambria"/>
          <w:sz w:val="24"/>
          <w:szCs w:val="24"/>
        </w:rPr>
        <w:t>zgłaszani</w:t>
      </w:r>
      <w:r w:rsidR="00013C3B" w:rsidRPr="005177EE">
        <w:rPr>
          <w:rFonts w:ascii="Cambria" w:hAnsi="Cambria"/>
          <w:sz w:val="24"/>
          <w:szCs w:val="24"/>
        </w:rPr>
        <w:t>a</w:t>
      </w:r>
      <w:r w:rsidRPr="005177EE">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FF6510B" w14:textId="77777777" w:rsidR="00A424D7" w:rsidRPr="005177EE" w:rsidRDefault="00A424D7">
      <w:pPr>
        <w:widowControl/>
        <w:numPr>
          <w:ilvl w:val="0"/>
          <w:numId w:val="27"/>
        </w:numPr>
        <w:suppressAutoHyphens w:val="0"/>
        <w:overflowPunct w:val="0"/>
        <w:autoSpaceDE w:val="0"/>
        <w:autoSpaceDN w:val="0"/>
        <w:spacing w:after="0"/>
        <w:ind w:left="709" w:hanging="425"/>
        <w:rPr>
          <w:rFonts w:ascii="Cambria" w:hAnsi="Cambria"/>
          <w:sz w:val="24"/>
          <w:szCs w:val="24"/>
        </w:rPr>
      </w:pPr>
      <w:r w:rsidRPr="005177EE">
        <w:rPr>
          <w:rFonts w:ascii="Cambria" w:hAnsi="Cambria"/>
          <w:sz w:val="24"/>
          <w:szCs w:val="24"/>
        </w:rPr>
        <w:t>informowani</w:t>
      </w:r>
      <w:r w:rsidR="00013C3B" w:rsidRPr="005177EE">
        <w:rPr>
          <w:rFonts w:ascii="Cambria" w:hAnsi="Cambria"/>
          <w:sz w:val="24"/>
          <w:szCs w:val="24"/>
        </w:rPr>
        <w:t>a</w:t>
      </w:r>
      <w:r w:rsidRPr="005177EE">
        <w:rPr>
          <w:rFonts w:ascii="Cambria" w:hAnsi="Cambria"/>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178FE858" w14:textId="77777777" w:rsidR="00A424D7" w:rsidRPr="005177EE" w:rsidRDefault="00A424D7">
      <w:pPr>
        <w:widowControl/>
        <w:numPr>
          <w:ilvl w:val="0"/>
          <w:numId w:val="27"/>
        </w:numPr>
        <w:suppressAutoHyphens w:val="0"/>
        <w:overflowPunct w:val="0"/>
        <w:autoSpaceDE w:val="0"/>
        <w:autoSpaceDN w:val="0"/>
        <w:spacing w:after="0"/>
        <w:ind w:left="709" w:hanging="425"/>
        <w:rPr>
          <w:rFonts w:ascii="Cambria" w:hAnsi="Cambria"/>
          <w:sz w:val="24"/>
          <w:szCs w:val="24"/>
        </w:rPr>
      </w:pPr>
      <w:r w:rsidRPr="005177EE">
        <w:rPr>
          <w:rFonts w:ascii="Cambria" w:hAnsi="Cambria"/>
          <w:sz w:val="24"/>
          <w:szCs w:val="24"/>
        </w:rPr>
        <w:t xml:space="preserve">koordynowania wszystkich prac na budowie </w:t>
      </w:r>
      <w:r w:rsidR="00013C3B" w:rsidRPr="005177EE">
        <w:rPr>
          <w:rFonts w:ascii="Cambria" w:hAnsi="Cambria"/>
          <w:sz w:val="24"/>
          <w:szCs w:val="24"/>
        </w:rPr>
        <w:t xml:space="preserve">w tym wykonywanych przez </w:t>
      </w:r>
      <w:r w:rsidRPr="005177EE">
        <w:rPr>
          <w:rFonts w:ascii="Cambria" w:hAnsi="Cambria"/>
          <w:sz w:val="24"/>
          <w:szCs w:val="24"/>
        </w:rPr>
        <w:t>podwykonawc</w:t>
      </w:r>
      <w:r w:rsidR="00013C3B" w:rsidRPr="005177EE">
        <w:rPr>
          <w:rFonts w:ascii="Cambria" w:hAnsi="Cambria"/>
          <w:sz w:val="24"/>
          <w:szCs w:val="24"/>
        </w:rPr>
        <w:t>ów</w:t>
      </w:r>
      <w:r w:rsidRPr="005177EE">
        <w:rPr>
          <w:rFonts w:ascii="Cambria" w:hAnsi="Cambria"/>
          <w:sz w:val="24"/>
          <w:szCs w:val="24"/>
        </w:rPr>
        <w:t xml:space="preserve">, </w:t>
      </w:r>
    </w:p>
    <w:p w14:paraId="06D1272D" w14:textId="77777777" w:rsidR="00A424D7" w:rsidRPr="005177EE" w:rsidRDefault="00A424D7">
      <w:pPr>
        <w:widowControl/>
        <w:numPr>
          <w:ilvl w:val="0"/>
          <w:numId w:val="27"/>
        </w:numPr>
        <w:suppressAutoHyphens w:val="0"/>
        <w:overflowPunct w:val="0"/>
        <w:autoSpaceDE w:val="0"/>
        <w:autoSpaceDN w:val="0"/>
        <w:spacing w:after="0"/>
        <w:ind w:left="709" w:hanging="425"/>
        <w:rPr>
          <w:rFonts w:ascii="Cambria" w:hAnsi="Cambria"/>
          <w:sz w:val="24"/>
          <w:szCs w:val="24"/>
        </w:rPr>
      </w:pPr>
      <w:r w:rsidRPr="005177EE">
        <w:rPr>
          <w:rFonts w:ascii="Cambria" w:hAnsi="Cambria"/>
          <w:sz w:val="24"/>
          <w:szCs w:val="24"/>
        </w:rPr>
        <w:t>uczestniczenia w Radach Budowy</w:t>
      </w:r>
      <w:r w:rsidR="00013C3B" w:rsidRPr="005177EE">
        <w:rPr>
          <w:rFonts w:ascii="Cambria" w:hAnsi="Cambria"/>
          <w:sz w:val="24"/>
          <w:szCs w:val="24"/>
        </w:rPr>
        <w:t xml:space="preserve"> i</w:t>
      </w:r>
      <w:r w:rsidRPr="005177EE">
        <w:rPr>
          <w:rFonts w:ascii="Cambria" w:hAnsi="Cambria"/>
          <w:sz w:val="24"/>
          <w:szCs w:val="24"/>
        </w:rPr>
        <w:t xml:space="preserve"> odbiorach,</w:t>
      </w:r>
    </w:p>
    <w:p w14:paraId="20D8AD76" w14:textId="77777777" w:rsidR="00A424D7" w:rsidRPr="005177EE" w:rsidRDefault="00A424D7">
      <w:pPr>
        <w:widowControl/>
        <w:numPr>
          <w:ilvl w:val="0"/>
          <w:numId w:val="27"/>
        </w:numPr>
        <w:suppressAutoHyphens w:val="0"/>
        <w:overflowPunct w:val="0"/>
        <w:autoSpaceDE w:val="0"/>
        <w:autoSpaceDN w:val="0"/>
        <w:spacing w:after="0"/>
        <w:ind w:left="709" w:hanging="425"/>
        <w:rPr>
          <w:rFonts w:ascii="Cambria" w:hAnsi="Cambria"/>
          <w:sz w:val="24"/>
          <w:szCs w:val="24"/>
        </w:rPr>
      </w:pPr>
      <w:r w:rsidRPr="005177EE">
        <w:rPr>
          <w:rFonts w:ascii="Cambria" w:hAnsi="Cambria"/>
          <w:sz w:val="24"/>
          <w:szCs w:val="24"/>
        </w:rPr>
        <w:t xml:space="preserve">uczestniczenia w odbiorze końcowym zadania, w tym kontroli organów uprawnionych, </w:t>
      </w:r>
    </w:p>
    <w:p w14:paraId="33833F9D" w14:textId="77777777" w:rsidR="00A424D7" w:rsidRPr="005177EE" w:rsidRDefault="00A424D7">
      <w:pPr>
        <w:widowControl/>
        <w:numPr>
          <w:ilvl w:val="0"/>
          <w:numId w:val="27"/>
        </w:numPr>
        <w:suppressAutoHyphens w:val="0"/>
        <w:overflowPunct w:val="0"/>
        <w:autoSpaceDE w:val="0"/>
        <w:autoSpaceDN w:val="0"/>
        <w:spacing w:after="0"/>
        <w:ind w:left="709" w:hanging="425"/>
        <w:rPr>
          <w:rFonts w:ascii="Cambria" w:hAnsi="Cambria"/>
          <w:sz w:val="24"/>
          <w:szCs w:val="24"/>
        </w:rPr>
      </w:pPr>
      <w:r w:rsidRPr="005177EE">
        <w:rPr>
          <w:rFonts w:ascii="Cambria" w:hAnsi="Cambria"/>
          <w:sz w:val="24"/>
          <w:szCs w:val="24"/>
        </w:rPr>
        <w:t>niezwłoczn</w:t>
      </w:r>
      <w:r w:rsidR="00013C3B" w:rsidRPr="005177EE">
        <w:rPr>
          <w:rFonts w:ascii="Cambria" w:hAnsi="Cambria"/>
          <w:sz w:val="24"/>
          <w:szCs w:val="24"/>
        </w:rPr>
        <w:t>ego</w:t>
      </w:r>
      <w:r w:rsidRPr="005177EE">
        <w:rPr>
          <w:rFonts w:ascii="Cambria" w:hAnsi="Cambria"/>
          <w:sz w:val="24"/>
          <w:szCs w:val="24"/>
        </w:rPr>
        <w:t xml:space="preserve"> inform</w:t>
      </w:r>
      <w:r w:rsidR="00013C3B" w:rsidRPr="005177EE">
        <w:rPr>
          <w:rFonts w:ascii="Cambria" w:hAnsi="Cambria"/>
          <w:sz w:val="24"/>
          <w:szCs w:val="24"/>
        </w:rPr>
        <w:t>owanie</w:t>
      </w:r>
      <w:r w:rsidRPr="005177EE">
        <w:rPr>
          <w:rFonts w:ascii="Cambria" w:hAnsi="Cambria"/>
          <w:sz w:val="24"/>
          <w:szCs w:val="24"/>
        </w:rPr>
        <w:t xml:space="preserve"> Inspektora Nadzoru i Zamawiającego o problemach lub okolicznościach, które mogą wpłynąć na jakość robót lub opóźnienie terminu zakończenia zadania, </w:t>
      </w:r>
    </w:p>
    <w:p w14:paraId="4D2C4945" w14:textId="77777777" w:rsidR="00A424D7" w:rsidRPr="005177EE" w:rsidRDefault="00A424D7">
      <w:pPr>
        <w:widowControl/>
        <w:numPr>
          <w:ilvl w:val="0"/>
          <w:numId w:val="27"/>
        </w:numPr>
        <w:suppressAutoHyphens w:val="0"/>
        <w:overflowPunct w:val="0"/>
        <w:autoSpaceDE w:val="0"/>
        <w:autoSpaceDN w:val="0"/>
        <w:spacing w:after="0"/>
        <w:ind w:left="709" w:hanging="425"/>
        <w:rPr>
          <w:rFonts w:ascii="Cambria" w:hAnsi="Cambria"/>
          <w:sz w:val="24"/>
          <w:szCs w:val="24"/>
        </w:rPr>
      </w:pPr>
      <w:r w:rsidRPr="005177EE">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3703B0BC" w14:textId="77777777" w:rsidR="00A43639" w:rsidRPr="00434F96" w:rsidRDefault="00A43639" w:rsidP="00B83CE6">
      <w:pPr>
        <w:widowControl/>
        <w:suppressAutoHyphens w:val="0"/>
        <w:overflowPunct w:val="0"/>
        <w:autoSpaceDE w:val="0"/>
        <w:autoSpaceDN w:val="0"/>
        <w:spacing w:after="0"/>
        <w:jc w:val="center"/>
        <w:rPr>
          <w:rStyle w:val="Odwoaniedokomentarza"/>
          <w:rFonts w:ascii="Cambria" w:hAnsi="Cambria"/>
          <w:sz w:val="24"/>
          <w:szCs w:val="24"/>
        </w:rPr>
      </w:pPr>
    </w:p>
    <w:p w14:paraId="239FFFE1" w14:textId="77777777" w:rsidR="00A424D7" w:rsidRPr="00434F96"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434F96">
        <w:rPr>
          <w:rFonts w:ascii="Cambria" w:eastAsia="Calibri" w:hAnsi="Cambria"/>
          <w:b/>
          <w:bCs/>
          <w:sz w:val="24"/>
          <w:szCs w:val="24"/>
          <w:lang w:eastAsia="en-US"/>
        </w:rPr>
        <w:t>§ 8</w:t>
      </w:r>
    </w:p>
    <w:p w14:paraId="4C281D93" w14:textId="77777777" w:rsidR="00A424D7" w:rsidRPr="00434F96"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34F96">
        <w:rPr>
          <w:rFonts w:ascii="Cambria" w:eastAsia="Calibri" w:hAnsi="Cambria"/>
          <w:b/>
          <w:bCs/>
          <w:sz w:val="24"/>
          <w:szCs w:val="24"/>
          <w:lang w:eastAsia="en-US"/>
        </w:rPr>
        <w:t>Podwykonawcy</w:t>
      </w:r>
    </w:p>
    <w:p w14:paraId="3A036B24" w14:textId="77777777" w:rsidR="00A424D7" w:rsidRPr="00434F96" w:rsidRDefault="00A424D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zobowiązuje się do wykonania przedmiotu zamówienia siłami własnymi za wyjątkiem robót w zakresie:</w:t>
      </w:r>
    </w:p>
    <w:p w14:paraId="30321CA5" w14:textId="77777777" w:rsidR="00A424D7" w:rsidRPr="00434F96" w:rsidRDefault="00A424D7">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w:t>
      </w:r>
    </w:p>
    <w:p w14:paraId="0D81B43F" w14:textId="77777777" w:rsidR="00A424D7" w:rsidRPr="00434F96" w:rsidRDefault="00A424D7">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w:t>
      </w:r>
    </w:p>
    <w:p w14:paraId="43EC813F" w14:textId="77777777" w:rsidR="00A424D7" w:rsidRPr="00434F96" w:rsidRDefault="00A424D7">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w:t>
      </w:r>
    </w:p>
    <w:p w14:paraId="632715BE" w14:textId="77777777" w:rsidR="00A424D7" w:rsidRPr="00434F96"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434F96">
        <w:rPr>
          <w:rFonts w:ascii="Cambria" w:eastAsia="Calibri" w:hAnsi="Cambria"/>
          <w:sz w:val="24"/>
          <w:szCs w:val="24"/>
          <w:lang w:eastAsia="en-US"/>
        </w:rPr>
        <w:tab/>
        <w:t>które zostaną wykonane przy udziale podwykonawcy (podwykonawców).</w:t>
      </w:r>
    </w:p>
    <w:p w14:paraId="6D79FB47"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BA9CA27"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Zamawiającemu przysługuje prawo do zgłoszenia w terminie </w:t>
      </w:r>
      <w:r w:rsidR="00E71C0C" w:rsidRPr="00434F96">
        <w:rPr>
          <w:rFonts w:ascii="Cambria" w:eastAsia="Calibri" w:hAnsi="Cambria"/>
          <w:sz w:val="24"/>
          <w:szCs w:val="24"/>
          <w:lang w:eastAsia="en-US"/>
        </w:rPr>
        <w:t>14</w:t>
      </w:r>
      <w:r w:rsidRPr="00434F96">
        <w:rPr>
          <w:rFonts w:ascii="Cambria" w:eastAsia="Calibri" w:hAnsi="Cambria"/>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BBD21A5" w14:textId="77777777" w:rsidR="00A424D7" w:rsidRPr="00434F96" w:rsidRDefault="00A424D7">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termin zapłaty wynagrodzenia podwykonawcy lub dalszemu podwykonawcy przewidziany w umowie o podwykonawstwo jest dłuższy niż 30 dni od dnia </w:t>
      </w:r>
      <w:r w:rsidRPr="00434F96">
        <w:rPr>
          <w:rFonts w:ascii="Cambria" w:eastAsia="Calibri" w:hAnsi="Cambria"/>
          <w:sz w:val="24"/>
          <w:szCs w:val="24"/>
          <w:lang w:eastAsia="en-US"/>
        </w:rPr>
        <w:lastRenderedPageBreak/>
        <w:t>doręczenia Wykonawcy, podwykonawcy lub dalszemu podwykonawcy faktury lub rachunku, potwierdzających wykonanie zleconej podwykonawcy lub dalszemu podwykonawcy dostawy, usługi lub roboty budowlanej,</w:t>
      </w:r>
    </w:p>
    <w:p w14:paraId="61C08AEF" w14:textId="77777777" w:rsidR="00A424D7" w:rsidRPr="00434F96" w:rsidRDefault="00A424D7">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termin wykonania umowy o podwykonawstwo wykracza poza termin wykonania zamówienia, wskazany w § 2 ust. 1 umowy,</w:t>
      </w:r>
    </w:p>
    <w:p w14:paraId="329EE46B" w14:textId="77777777" w:rsidR="00A424D7" w:rsidRPr="00434F96" w:rsidRDefault="00A424D7">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14AD9E70" w14:textId="77777777" w:rsidR="00A424D7" w:rsidRPr="00434F96" w:rsidRDefault="00A424D7">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63A3DFB0" w14:textId="77777777" w:rsidR="00A424D7" w:rsidRPr="00434F96" w:rsidRDefault="00A424D7">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umowa o podwykonawstwo nie zawiera </w:t>
      </w:r>
      <w:r w:rsidR="00A773EF" w:rsidRPr="00434F96">
        <w:rPr>
          <w:rFonts w:ascii="Cambria" w:eastAsia="Calibri" w:hAnsi="Cambria"/>
          <w:sz w:val="24"/>
          <w:szCs w:val="24"/>
          <w:lang w:eastAsia="en-US"/>
        </w:rPr>
        <w:t>kwoty wynagrodzenia wykonawcy;</w:t>
      </w:r>
    </w:p>
    <w:p w14:paraId="20C95B33" w14:textId="77777777" w:rsidR="00A424D7" w:rsidRPr="00434F96" w:rsidRDefault="00A424D7">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umowa o podwykonawstwo nie zawiera uregulowań, o których mowa w § 13 umowy,</w:t>
      </w:r>
    </w:p>
    <w:p w14:paraId="67BC7B75" w14:textId="77777777" w:rsidR="00A424D7" w:rsidRPr="00434F96" w:rsidRDefault="00A424D7">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załączony do umowy o podwykonawstwo harmonogram rzeczowo-finansowy jest niezgodny z harmonogramem,</w:t>
      </w:r>
    </w:p>
    <w:p w14:paraId="44D91FBB" w14:textId="77777777" w:rsidR="00A424D7" w:rsidRPr="00434F96" w:rsidRDefault="00A424D7">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58A315CF" w14:textId="77777777" w:rsidR="000503F7" w:rsidRPr="00434F96" w:rsidRDefault="000503F7" w:rsidP="000503F7">
      <w:pPr>
        <w:widowControl/>
        <w:numPr>
          <w:ilvl w:val="0"/>
          <w:numId w:val="24"/>
        </w:numPr>
        <w:suppressAutoHyphens w:val="0"/>
        <w:autoSpaceDE w:val="0"/>
        <w:autoSpaceDN w:val="0"/>
        <w:spacing w:after="0"/>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kwoty wynagrodzenia przewidzianego dla podwykonawców przewyższają kwotę wynagrodzenia Wykonawcy wynikającą z niniejszej umowy.</w:t>
      </w:r>
    </w:p>
    <w:p w14:paraId="03888DFB"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28BB7940"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434F96">
        <w:rPr>
          <w:rFonts w:ascii="Cambria" w:eastAsia="Calibri" w:hAnsi="Cambria"/>
          <w:sz w:val="24"/>
          <w:szCs w:val="24"/>
          <w:lang w:eastAsia="en-US"/>
        </w:rPr>
        <w:br/>
        <w:t>o podwykonawstwo o wartości mniejszej niż 0,5% wynagrodzenia</w:t>
      </w:r>
      <w:r w:rsidR="008E0BDE" w:rsidRPr="00434F96">
        <w:rPr>
          <w:rFonts w:ascii="Cambria" w:eastAsia="Calibri" w:hAnsi="Cambria"/>
          <w:sz w:val="24"/>
          <w:szCs w:val="24"/>
          <w:lang w:eastAsia="en-US"/>
        </w:rPr>
        <w:t xml:space="preserve"> brutto</w:t>
      </w:r>
      <w:r w:rsidRPr="00434F96">
        <w:rPr>
          <w:rFonts w:ascii="Cambria" w:eastAsia="Calibri" w:hAnsi="Cambria"/>
          <w:sz w:val="24"/>
          <w:szCs w:val="24"/>
          <w:lang w:eastAsia="en-US"/>
        </w:rPr>
        <w:t>, o którym mowa w § 3 ust. 1 umowy oraz umów o podwykonawstwo, których przedmiotem są dostawy materiałów budowlanych niezbędnych do realizacji przedmiotu zamówienia oraz usługi transportowe.</w:t>
      </w:r>
    </w:p>
    <w:p w14:paraId="3B276664"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Wyłączenia, o których mowa w ust. 5, nie dotyczą również umów </w:t>
      </w:r>
      <w:r w:rsidRPr="00434F96">
        <w:rPr>
          <w:rFonts w:ascii="Cambria" w:eastAsia="Calibri" w:hAnsi="Cambria"/>
          <w:sz w:val="24"/>
          <w:szCs w:val="24"/>
          <w:lang w:eastAsia="en-US"/>
        </w:rPr>
        <w:br/>
        <w:t>o podwykonawstwo o wartości większej niż 50 000,00 złotych brutto.</w:t>
      </w:r>
    </w:p>
    <w:p w14:paraId="718FD182"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hAnsi="Cambria"/>
          <w:sz w:val="24"/>
          <w:szCs w:val="24"/>
        </w:rPr>
      </w:pPr>
      <w:r w:rsidRPr="00434F96">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434F96">
        <w:rPr>
          <w:rFonts w:ascii="Cambria" w:eastAsia="Calibri" w:hAnsi="Cambria"/>
          <w:sz w:val="24"/>
          <w:szCs w:val="24"/>
          <w:lang w:eastAsia="en-US"/>
        </w:rPr>
        <w:br/>
        <w:t xml:space="preserve">i wezwie go do doprowadzenia do zmiany tej umowy w terminie nie dłuższym niż </w:t>
      </w:r>
      <w:r w:rsidRPr="00434F96">
        <w:rPr>
          <w:rFonts w:ascii="Cambria" w:eastAsia="Calibri" w:hAnsi="Cambria"/>
          <w:sz w:val="24"/>
          <w:szCs w:val="24"/>
          <w:lang w:eastAsia="en-US"/>
        </w:rPr>
        <w:br/>
        <w:t>5 dni od dnia otrzymania informacji, pod rygorem wystąpienia o zapłatę kary umownej.</w:t>
      </w:r>
    </w:p>
    <w:p w14:paraId="3565577F"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Wszystkie umowy o podwykonawstwo wymagają formy pisemnej.</w:t>
      </w:r>
    </w:p>
    <w:p w14:paraId="0BDA72F0"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lastRenderedPageBreak/>
        <w:t>Postanowienia, zawarte w ust. 2-8, stosuje się odpowiednio do zawierania umów o podwykonawstwo z dalszymi podwykonawcami.</w:t>
      </w:r>
    </w:p>
    <w:p w14:paraId="567825D2"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Postanowienia, zawarte w ust. 2-8, stosuje się odpowiednio do zmian umów o podwykonawstwo.</w:t>
      </w:r>
    </w:p>
    <w:p w14:paraId="5A4FD1D0"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ponosi wobec Zamawiającego pełną odpowiedzialność za roboty budowlane, które wykonuje przy pomocy podwykonawców.</w:t>
      </w:r>
    </w:p>
    <w:p w14:paraId="43310150"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przyjmuje na siebie pełnienie funkcji koordynatora w stosunku do robót budowlanych, realizowanych przez podwykonawców.</w:t>
      </w:r>
    </w:p>
    <w:p w14:paraId="4A0C315B"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50CE3AFC"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12B9C7F7"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7C391037"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43004BE"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3132C31E"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 </w:t>
      </w:r>
      <w:r w:rsidRPr="00434F96">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374246D" w14:textId="77777777" w:rsidR="00A424D7" w:rsidRPr="00434F96"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w:t>
      </w:r>
      <w:r w:rsidRPr="00434F96">
        <w:rPr>
          <w:rFonts w:ascii="Cambria" w:hAnsi="Cambria"/>
          <w:sz w:val="24"/>
          <w:szCs w:val="24"/>
        </w:rPr>
        <w:lastRenderedPageBreak/>
        <w:t>Zamawiającego podwykonawcę lub dalszego podwykonawcę z terenu budowy, jeżeli działania podwykonawcy lub dalszego podwykonawcy na terenie budowy naruszają postanowienia niniejszej Umowy.</w:t>
      </w:r>
    </w:p>
    <w:p w14:paraId="19A62ADD" w14:textId="77777777" w:rsidR="004C7C35" w:rsidRPr="00434F96" w:rsidRDefault="004C7C35">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hAnsi="Cambria"/>
          <w:sz w:val="24"/>
          <w:szCs w:val="24"/>
        </w:rPr>
        <w:t>W przypadku dokonania zmiany niniejszej umowy na podstawie § 19 umowy, Wykonawca zobowiązany jest, w terminie 5 dni, do zmiany wynagrodzenia przysługującego podwykonawcy, z którym zawarł umowę na roboty budowlane</w:t>
      </w:r>
      <w:r w:rsidR="000503F7" w:rsidRPr="00434F96">
        <w:rPr>
          <w:rFonts w:ascii="Cambria" w:hAnsi="Cambria"/>
          <w:sz w:val="24"/>
          <w:szCs w:val="24"/>
        </w:rPr>
        <w:t>, dostawy</w:t>
      </w:r>
      <w:r w:rsidRPr="00434F96">
        <w:rPr>
          <w:rFonts w:ascii="Cambria" w:hAnsi="Cambria"/>
          <w:sz w:val="24"/>
          <w:szCs w:val="24"/>
        </w:rPr>
        <w:t xml:space="preserve"> lub usługi obowiązującą przez okres przekraczający 6 miesięcy, w zakresie odpowiadającym zmianom cen materiałów lub kosztów dotyczących zobowiązania podwykonawcy.</w:t>
      </w:r>
    </w:p>
    <w:p w14:paraId="16C71BC8" w14:textId="77777777" w:rsidR="004C7C35" w:rsidRPr="00434F96" w:rsidRDefault="004C7C35">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hAnsi="Cambria"/>
          <w:sz w:val="24"/>
          <w:szCs w:val="24"/>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6F8183AC" w14:textId="77777777" w:rsidR="00A424D7" w:rsidRPr="00434F96"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56A54A47" w14:textId="77777777" w:rsidR="00A424D7" w:rsidRPr="00434F96" w:rsidRDefault="00A424D7" w:rsidP="00B83CE6">
      <w:pPr>
        <w:autoSpaceDE w:val="0"/>
        <w:autoSpaceDN w:val="0"/>
        <w:spacing w:after="0"/>
        <w:jc w:val="center"/>
        <w:rPr>
          <w:rFonts w:ascii="Cambria" w:eastAsia="Calibri" w:hAnsi="Cambria"/>
          <w:b/>
          <w:bCs/>
          <w:sz w:val="24"/>
          <w:szCs w:val="24"/>
          <w:lang w:eastAsia="en-US"/>
        </w:rPr>
      </w:pPr>
      <w:r w:rsidRPr="00434F96">
        <w:rPr>
          <w:rFonts w:ascii="Cambria" w:eastAsia="Calibri" w:hAnsi="Cambria"/>
          <w:b/>
          <w:bCs/>
          <w:sz w:val="24"/>
          <w:szCs w:val="24"/>
          <w:lang w:eastAsia="en-US"/>
        </w:rPr>
        <w:t>§ 9</w:t>
      </w:r>
    </w:p>
    <w:p w14:paraId="1E1F7C1B" w14:textId="77777777" w:rsidR="00A424D7" w:rsidRPr="00434F96" w:rsidRDefault="00A424D7" w:rsidP="00B83CE6">
      <w:pPr>
        <w:shd w:val="clear" w:color="auto" w:fill="FFFFFF"/>
        <w:spacing w:after="0"/>
        <w:jc w:val="center"/>
        <w:rPr>
          <w:rFonts w:ascii="Cambria" w:hAnsi="Cambria"/>
          <w:b/>
          <w:bCs/>
          <w:spacing w:val="-11"/>
          <w:sz w:val="24"/>
          <w:szCs w:val="24"/>
        </w:rPr>
      </w:pPr>
      <w:r w:rsidRPr="00434F96">
        <w:rPr>
          <w:rFonts w:ascii="Cambria" w:hAnsi="Cambria"/>
          <w:b/>
          <w:bCs/>
          <w:spacing w:val="-11"/>
          <w:sz w:val="24"/>
          <w:szCs w:val="24"/>
        </w:rPr>
        <w:t>Personel realizujący zadanie</w:t>
      </w:r>
    </w:p>
    <w:p w14:paraId="38E8EA61" w14:textId="77777777" w:rsidR="00A424D7" w:rsidRPr="00434F96" w:rsidRDefault="00A424D7">
      <w:pPr>
        <w:widowControl/>
        <w:numPr>
          <w:ilvl w:val="1"/>
          <w:numId w:val="24"/>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434F96">
        <w:rPr>
          <w:rFonts w:ascii="Cambria" w:eastAsia="Calibri" w:hAnsi="Cambria"/>
          <w:sz w:val="24"/>
          <w:szCs w:val="24"/>
          <w:lang w:eastAsia="en-US"/>
        </w:rPr>
        <w:t>Osobą upoważnioną do kontaktów:</w:t>
      </w:r>
    </w:p>
    <w:p w14:paraId="5A746B85" w14:textId="77777777" w:rsidR="00A424D7" w:rsidRPr="00434F96" w:rsidRDefault="00A424D7">
      <w:pPr>
        <w:widowControl/>
        <w:numPr>
          <w:ilvl w:val="0"/>
          <w:numId w:val="25"/>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434F96">
        <w:rPr>
          <w:rFonts w:ascii="Cambria" w:eastAsia="Calibri" w:hAnsi="Cambria"/>
          <w:sz w:val="24"/>
          <w:szCs w:val="24"/>
          <w:lang w:eastAsia="en-US"/>
        </w:rPr>
        <w:t>z Wykonawcą ze strony Zamawiającego jest: …………………..; nr tel.: ………………….; e-mail: ……………………;</w:t>
      </w:r>
    </w:p>
    <w:p w14:paraId="3F4DB6D1" w14:textId="77777777" w:rsidR="00A424D7" w:rsidRPr="00434F96" w:rsidRDefault="00A424D7">
      <w:pPr>
        <w:widowControl/>
        <w:numPr>
          <w:ilvl w:val="0"/>
          <w:numId w:val="25"/>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434F96">
        <w:rPr>
          <w:rFonts w:ascii="Cambria" w:eastAsia="Calibri" w:hAnsi="Cambria"/>
          <w:sz w:val="24"/>
          <w:szCs w:val="24"/>
          <w:lang w:eastAsia="en-US"/>
        </w:rPr>
        <w:t>z Zamawiającym ze strony Wykonawcy jest: ……………………; nr tel.: ………………….; e-mail: ……………………;</w:t>
      </w:r>
    </w:p>
    <w:p w14:paraId="236B402D" w14:textId="77777777" w:rsidR="00A424D7" w:rsidRPr="00434F96" w:rsidRDefault="00A424D7">
      <w:pPr>
        <w:widowControl/>
        <w:numPr>
          <w:ilvl w:val="1"/>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6489C66D" w14:textId="77777777" w:rsidR="00A424D7" w:rsidRPr="00434F96" w:rsidRDefault="00A424D7">
      <w:pPr>
        <w:widowControl/>
        <w:numPr>
          <w:ilvl w:val="1"/>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Zamawiający zobowiązuje się do powołania odpowiedniego inspektora nadzoru inwestorskiego.</w:t>
      </w:r>
    </w:p>
    <w:p w14:paraId="148E39C3" w14:textId="4AFC6060" w:rsidR="00A424D7" w:rsidRPr="003E0133" w:rsidRDefault="00A424D7" w:rsidP="003E0133">
      <w:pPr>
        <w:widowControl/>
        <w:numPr>
          <w:ilvl w:val="1"/>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zobowiązany jest zapewnić wykonanie i kierowanie robotami objętymi Umową przez osoby posiadające stosowne kwalifikacje zawodowe i uprawnienia budowlane w specjalności</w:t>
      </w:r>
      <w:r w:rsidR="003E0133">
        <w:rPr>
          <w:rFonts w:ascii="Cambria" w:eastAsia="Calibri" w:hAnsi="Cambria"/>
          <w:sz w:val="24"/>
          <w:szCs w:val="24"/>
          <w:lang w:eastAsia="en-US"/>
        </w:rPr>
        <w:t xml:space="preserve"> </w:t>
      </w:r>
      <w:r w:rsidR="00772A82">
        <w:rPr>
          <w:rFonts w:ascii="Cambria" w:hAnsi="Cambria"/>
          <w:b/>
          <w:sz w:val="24"/>
          <w:szCs w:val="24"/>
        </w:rPr>
        <w:t>konstrukcyjno-budowlanej</w:t>
      </w:r>
      <w:r w:rsidR="003E0133">
        <w:rPr>
          <w:rFonts w:ascii="Cambria" w:eastAsia="Calibri" w:hAnsi="Cambria"/>
          <w:sz w:val="24"/>
          <w:szCs w:val="24"/>
          <w:lang w:eastAsia="en-US"/>
        </w:rPr>
        <w:t xml:space="preserve"> </w:t>
      </w:r>
      <w:r w:rsidR="0069702C" w:rsidRPr="003E0133">
        <w:rPr>
          <w:rFonts w:ascii="Cambria" w:hAnsi="Cambria"/>
          <w:sz w:val="24"/>
          <w:szCs w:val="24"/>
        </w:rPr>
        <w:t>l</w:t>
      </w:r>
      <w:r w:rsidRPr="003E0133">
        <w:rPr>
          <w:rFonts w:ascii="Cambria" w:hAnsi="Cambria"/>
          <w:sz w:val="24"/>
          <w:szCs w:val="24"/>
        </w:rPr>
        <w:t>ub odpowiadające im równoważne uprawnienia budowlane wydane na podstawie wcześniej obowiązujących przepisów, a w przypadku Wykonawców zagranicznych – uprawnienia budowlane do kierowania robotami równoważne do wyżej wskazanych.</w:t>
      </w:r>
    </w:p>
    <w:p w14:paraId="2F4AB27A" w14:textId="77777777" w:rsidR="00A424D7" w:rsidRPr="00434F96" w:rsidRDefault="00A424D7" w:rsidP="00B83CE6">
      <w:pPr>
        <w:autoSpaceDE w:val="0"/>
        <w:autoSpaceDN w:val="0"/>
        <w:spacing w:after="0"/>
        <w:ind w:left="426"/>
        <w:contextualSpacing/>
        <w:rPr>
          <w:rFonts w:ascii="Cambria" w:hAnsi="Cambria"/>
          <w:i/>
          <w:iCs/>
          <w:sz w:val="24"/>
          <w:szCs w:val="24"/>
        </w:rPr>
      </w:pPr>
      <w:r w:rsidRPr="00434F96">
        <w:rPr>
          <w:rFonts w:ascii="Cambria" w:hAnsi="Cambria"/>
          <w:i/>
          <w:iCs/>
          <w:sz w:val="24"/>
          <w:szCs w:val="24"/>
        </w:rPr>
        <w:t xml:space="preserve">Wykonawca w celu wykazania spełniania w/w warunku może wskazać osoby będące obywatelem państwa członkowskiego </w:t>
      </w:r>
      <w:r w:rsidRPr="00434F96">
        <w:rPr>
          <w:rFonts w:ascii="Cambria" w:hAnsi="Cambria"/>
          <w:i/>
          <w:sz w:val="24"/>
          <w:szCs w:val="24"/>
        </w:rPr>
        <w:t>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202</w:t>
      </w:r>
      <w:r w:rsidR="008E0BDE" w:rsidRPr="00434F96">
        <w:rPr>
          <w:rFonts w:ascii="Cambria" w:hAnsi="Cambria"/>
          <w:i/>
          <w:sz w:val="24"/>
          <w:szCs w:val="24"/>
        </w:rPr>
        <w:t>1</w:t>
      </w:r>
      <w:r w:rsidRPr="00434F96">
        <w:rPr>
          <w:rFonts w:ascii="Cambria" w:hAnsi="Cambria"/>
          <w:i/>
          <w:sz w:val="24"/>
          <w:szCs w:val="24"/>
        </w:rPr>
        <w:t xml:space="preserve"> r., poz. </w:t>
      </w:r>
      <w:r w:rsidR="008E0BDE" w:rsidRPr="00434F96">
        <w:rPr>
          <w:rFonts w:ascii="Cambria" w:hAnsi="Cambria"/>
          <w:i/>
          <w:sz w:val="24"/>
          <w:szCs w:val="24"/>
        </w:rPr>
        <w:t>1646</w:t>
      </w:r>
      <w:r w:rsidRPr="00434F96">
        <w:rPr>
          <w:rFonts w:ascii="Cambria" w:hAnsi="Cambria"/>
          <w:i/>
          <w:sz w:val="24"/>
          <w:szCs w:val="24"/>
        </w:rPr>
        <w:t xml:space="preserve">) oraz ustawą z dnia 15 grudnia 2000 r. </w:t>
      </w:r>
      <w:r w:rsidRPr="00434F96">
        <w:rPr>
          <w:rFonts w:ascii="Cambria" w:eastAsia="Cambria" w:hAnsi="Cambria"/>
          <w:i/>
          <w:sz w:val="24"/>
        </w:rPr>
        <w:t xml:space="preserve">o samorządach zawodowych architektów oraz </w:t>
      </w:r>
      <w:r w:rsidRPr="00434F96">
        <w:rPr>
          <w:rFonts w:ascii="Cambria" w:eastAsia="Cambria" w:hAnsi="Cambria"/>
          <w:i/>
          <w:sz w:val="24"/>
        </w:rPr>
        <w:lastRenderedPageBreak/>
        <w:t>inżynierów budownictwa (Dz. U. z 2019 r. poz. 1117).</w:t>
      </w:r>
    </w:p>
    <w:p w14:paraId="5FADB47B" w14:textId="77777777" w:rsidR="005E2373" w:rsidRPr="00434F96" w:rsidRDefault="00A424D7">
      <w:pPr>
        <w:widowControl/>
        <w:numPr>
          <w:ilvl w:val="1"/>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ustanawia</w:t>
      </w:r>
      <w:r w:rsidR="005E2373" w:rsidRPr="00434F96">
        <w:rPr>
          <w:rFonts w:ascii="Cambria" w:eastAsia="Calibri" w:hAnsi="Cambria"/>
          <w:sz w:val="24"/>
          <w:szCs w:val="24"/>
          <w:lang w:eastAsia="en-US"/>
        </w:rPr>
        <w:t>:</w:t>
      </w:r>
    </w:p>
    <w:p w14:paraId="25F1BB6F" w14:textId="7708E072" w:rsidR="005E2373" w:rsidRPr="00434F96" w:rsidRDefault="00A424D7" w:rsidP="005E2373">
      <w:pPr>
        <w:widowControl/>
        <w:suppressAutoHyphens w:val="0"/>
        <w:autoSpaceDE w:val="0"/>
        <w:autoSpaceDN w:val="0"/>
        <w:spacing w:after="0"/>
        <w:ind w:left="720"/>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 </w:t>
      </w:r>
      <w:r w:rsidR="005E2373" w:rsidRPr="00434F96">
        <w:rPr>
          <w:rFonts w:ascii="Cambria" w:eastAsia="Calibri" w:hAnsi="Cambria"/>
          <w:sz w:val="24"/>
          <w:szCs w:val="24"/>
          <w:lang w:eastAsia="en-US"/>
        </w:rPr>
        <w:t xml:space="preserve">1) kierownika budowy z uprawnieniami branży </w:t>
      </w:r>
      <w:r w:rsidR="00012B45">
        <w:rPr>
          <w:rFonts w:ascii="Cambria" w:eastAsia="Calibri" w:hAnsi="Cambria"/>
          <w:sz w:val="24"/>
          <w:szCs w:val="24"/>
          <w:lang w:eastAsia="en-US"/>
        </w:rPr>
        <w:t>konstrukcyjno-budowlanej</w:t>
      </w:r>
      <w:r w:rsidR="005E2373" w:rsidRPr="00434F96">
        <w:rPr>
          <w:rFonts w:ascii="Cambria" w:eastAsia="Calibri" w:hAnsi="Cambria"/>
          <w:sz w:val="24"/>
          <w:szCs w:val="24"/>
          <w:lang w:eastAsia="en-US"/>
        </w:rPr>
        <w:t xml:space="preserve"> </w:t>
      </w:r>
      <w:r w:rsidR="00012B45">
        <w:rPr>
          <w:rFonts w:ascii="Cambria" w:eastAsia="Calibri" w:hAnsi="Cambria"/>
          <w:sz w:val="24"/>
          <w:szCs w:val="24"/>
          <w:lang w:eastAsia="en-US"/>
        </w:rPr>
        <w:t xml:space="preserve">                 </w:t>
      </w:r>
      <w:r w:rsidR="005E2373" w:rsidRPr="00434F96">
        <w:rPr>
          <w:rFonts w:ascii="Cambria" w:eastAsia="Calibri" w:hAnsi="Cambria"/>
          <w:sz w:val="24"/>
          <w:szCs w:val="24"/>
          <w:lang w:eastAsia="en-US"/>
        </w:rPr>
        <w:t xml:space="preserve">w osobie: ………………….; nr tel.:……………………..; e-mail: .:……………………..; </w:t>
      </w:r>
      <w:proofErr w:type="spellStart"/>
      <w:r w:rsidR="005E2373" w:rsidRPr="00434F96">
        <w:rPr>
          <w:rFonts w:ascii="Cambria" w:eastAsia="Calibri" w:hAnsi="Cambria"/>
          <w:sz w:val="24"/>
          <w:szCs w:val="24"/>
          <w:lang w:eastAsia="en-US"/>
        </w:rPr>
        <w:t>upr</w:t>
      </w:r>
      <w:proofErr w:type="spellEnd"/>
      <w:r w:rsidR="005E2373" w:rsidRPr="00434F96">
        <w:rPr>
          <w:rFonts w:ascii="Cambria" w:eastAsia="Calibri" w:hAnsi="Cambria"/>
          <w:sz w:val="24"/>
          <w:szCs w:val="24"/>
          <w:lang w:eastAsia="en-US"/>
        </w:rPr>
        <w:t>. bud. nr: ……………………………;</w:t>
      </w:r>
    </w:p>
    <w:p w14:paraId="45B0689E" w14:textId="77777777" w:rsidR="00A424D7" w:rsidRPr="00C20264" w:rsidRDefault="00A424D7">
      <w:pPr>
        <w:pStyle w:val="Akapitzlist"/>
        <w:numPr>
          <w:ilvl w:val="0"/>
          <w:numId w:val="50"/>
        </w:numPr>
        <w:autoSpaceDE w:val="0"/>
        <w:autoSpaceDN w:val="0"/>
        <w:spacing w:after="0"/>
        <w:ind w:left="426"/>
        <w:jc w:val="both"/>
        <w:rPr>
          <w:rFonts w:ascii="Cambria" w:hAnsi="Cambria"/>
          <w:sz w:val="24"/>
          <w:szCs w:val="24"/>
          <w:lang w:eastAsia="en-US"/>
        </w:rPr>
      </w:pPr>
      <w:r w:rsidRPr="00434F96">
        <w:rPr>
          <w:rFonts w:ascii="Cambria" w:hAnsi="Cambria"/>
          <w:sz w:val="24"/>
          <w:szCs w:val="24"/>
        </w:rPr>
        <w:t xml:space="preserve">Wykonawca powinien skierować do realizacji zamówienia personel wskazany w wykazie osób złożonym w postępowaniu. Zmiana którejkolwiek z </w:t>
      </w:r>
      <w:r w:rsidRPr="00434F96">
        <w:rPr>
          <w:rFonts w:ascii="Cambria" w:hAnsi="Cambria"/>
          <w:sz w:val="24"/>
          <w:szCs w:val="24"/>
          <w:lang w:eastAsia="en-US"/>
        </w:rPr>
        <w:t>osób wskazanych w ust. 5</w:t>
      </w:r>
      <w:r w:rsidRPr="00434F96">
        <w:rPr>
          <w:rFonts w:ascii="Cambria" w:hAnsi="Cambria"/>
          <w:sz w:val="24"/>
          <w:szCs w:val="24"/>
        </w:rPr>
        <w:t xml:space="preserve">, w trakcie realizacji umowy, musi być uzasadniona przez </w:t>
      </w:r>
      <w:r w:rsidRPr="00C20264">
        <w:rPr>
          <w:rFonts w:ascii="Cambria" w:hAnsi="Cambria"/>
          <w:sz w:val="24"/>
          <w:szCs w:val="24"/>
        </w:rPr>
        <w:t>Wykonawcę na piśmie i zaakceptowana przez Zamawiającego.</w:t>
      </w:r>
    </w:p>
    <w:p w14:paraId="1BAA4054" w14:textId="77777777" w:rsidR="00A424D7" w:rsidRPr="00C20264" w:rsidRDefault="00A424D7">
      <w:pPr>
        <w:widowControl/>
        <w:numPr>
          <w:ilvl w:val="0"/>
          <w:numId w:val="51"/>
        </w:numPr>
        <w:suppressAutoHyphens w:val="0"/>
        <w:autoSpaceDE w:val="0"/>
        <w:autoSpaceDN w:val="0"/>
        <w:spacing w:after="0"/>
        <w:ind w:left="426"/>
        <w:contextualSpacing/>
        <w:textAlignment w:val="auto"/>
        <w:rPr>
          <w:rFonts w:ascii="Cambria" w:eastAsia="Calibri" w:hAnsi="Cambria"/>
          <w:sz w:val="24"/>
          <w:szCs w:val="24"/>
        </w:rPr>
      </w:pPr>
      <w:r w:rsidRPr="00C20264">
        <w:rPr>
          <w:rFonts w:ascii="Cambria" w:hAnsi="Cambria"/>
          <w:sz w:val="24"/>
          <w:szCs w:val="24"/>
        </w:rPr>
        <w:t xml:space="preserve">Wykonawca jest obowiązany z własnej inicjatywy zaproponować nowy skład personelu w następujących przypadkach: urlopu lub zwolnienia trwającego dłużej niż </w:t>
      </w:r>
      <w:r w:rsidR="00C20264" w:rsidRPr="00C20264">
        <w:rPr>
          <w:rFonts w:ascii="Cambria" w:hAnsi="Cambria"/>
          <w:sz w:val="24"/>
          <w:szCs w:val="24"/>
        </w:rPr>
        <w:t>7</w:t>
      </w:r>
      <w:r w:rsidRPr="00C20264">
        <w:rPr>
          <w:rFonts w:ascii="Cambria" w:hAnsi="Cambria"/>
          <w:sz w:val="24"/>
          <w:szCs w:val="24"/>
        </w:rPr>
        <w:t xml:space="preserve"> dni, śmierci, choroby lub innych przyczyn i zdarzeń losowych </w:t>
      </w:r>
      <w:r w:rsidRPr="00C20264">
        <w:rPr>
          <w:rFonts w:ascii="Cambria" w:hAnsi="Cambria" w:cs="Arial"/>
          <w:sz w:val="24"/>
          <w:szCs w:val="24"/>
        </w:rPr>
        <w:t xml:space="preserve">w terminie </w:t>
      </w:r>
      <w:r w:rsidR="00C20264" w:rsidRPr="00C20264">
        <w:rPr>
          <w:rFonts w:ascii="Cambria" w:hAnsi="Cambria" w:cs="Arial"/>
          <w:sz w:val="24"/>
          <w:szCs w:val="24"/>
        </w:rPr>
        <w:t>7</w:t>
      </w:r>
      <w:r w:rsidRPr="00C20264">
        <w:rPr>
          <w:rFonts w:ascii="Cambria" w:hAnsi="Cambria" w:cs="Arial"/>
          <w:sz w:val="24"/>
          <w:szCs w:val="24"/>
        </w:rPr>
        <w:t xml:space="preserve"> dni od daty powzięcia przez Wykonawcę wiadomości o zaistnieniu powyższych zdarzeń.</w:t>
      </w:r>
    </w:p>
    <w:p w14:paraId="6D72A291" w14:textId="77777777" w:rsidR="00A424D7" w:rsidRPr="00C20264" w:rsidRDefault="00A424D7">
      <w:pPr>
        <w:widowControl/>
        <w:numPr>
          <w:ilvl w:val="0"/>
          <w:numId w:val="51"/>
        </w:numPr>
        <w:suppressAutoHyphens w:val="0"/>
        <w:autoSpaceDE w:val="0"/>
        <w:autoSpaceDN w:val="0"/>
        <w:spacing w:after="0"/>
        <w:ind w:left="426"/>
        <w:contextualSpacing/>
        <w:textAlignment w:val="auto"/>
        <w:rPr>
          <w:rFonts w:ascii="Cambria" w:eastAsia="Calibri" w:hAnsi="Cambria"/>
          <w:sz w:val="24"/>
          <w:szCs w:val="24"/>
        </w:rPr>
      </w:pPr>
      <w:r w:rsidRPr="00C20264">
        <w:rPr>
          <w:rFonts w:ascii="Cambria" w:hAnsi="Cambria"/>
          <w:sz w:val="24"/>
          <w:szCs w:val="24"/>
        </w:rPr>
        <w:t xml:space="preserve">Zamawiający zaakceptuje taką zmianę w terminie </w:t>
      </w:r>
      <w:r w:rsidR="00C20264" w:rsidRPr="00C20264">
        <w:rPr>
          <w:rFonts w:ascii="Cambria" w:hAnsi="Cambria"/>
          <w:sz w:val="24"/>
          <w:szCs w:val="24"/>
        </w:rPr>
        <w:t>3</w:t>
      </w:r>
      <w:r w:rsidRPr="00C20264">
        <w:rPr>
          <w:rFonts w:ascii="Cambria" w:hAnsi="Cambria"/>
          <w:sz w:val="24"/>
          <w:szCs w:val="24"/>
        </w:rPr>
        <w:t xml:space="preserve">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61D37C86" w14:textId="77777777" w:rsidR="00A424D7" w:rsidRPr="00C20264" w:rsidRDefault="00A424D7">
      <w:pPr>
        <w:widowControl/>
        <w:numPr>
          <w:ilvl w:val="0"/>
          <w:numId w:val="51"/>
        </w:numPr>
        <w:suppressAutoHyphens w:val="0"/>
        <w:autoSpaceDE w:val="0"/>
        <w:autoSpaceDN w:val="0"/>
        <w:spacing w:after="0"/>
        <w:ind w:left="426"/>
        <w:contextualSpacing/>
        <w:textAlignment w:val="auto"/>
        <w:rPr>
          <w:rFonts w:ascii="Cambria" w:eastAsia="Calibri" w:hAnsi="Cambria"/>
          <w:sz w:val="24"/>
          <w:szCs w:val="24"/>
        </w:rPr>
      </w:pPr>
      <w:r w:rsidRPr="00C20264">
        <w:rPr>
          <w:rFonts w:ascii="Cambria" w:hAnsi="Cambria"/>
          <w:sz w:val="24"/>
          <w:szCs w:val="24"/>
        </w:rPr>
        <w:t xml:space="preserve">Zamawiający lub osoba upoważniona przez Zamawiającego może wystąpić </w:t>
      </w:r>
      <w:r w:rsidRPr="00C20264">
        <w:rPr>
          <w:rFonts w:ascii="Cambria" w:hAnsi="Cambria"/>
          <w:sz w:val="24"/>
          <w:szCs w:val="24"/>
        </w:rPr>
        <w:br/>
        <w:t xml:space="preserve">z wnioskiem uzasadnionym na piśmie o zmianę którejkolwiek z osób personelu, jeżeli w jego opinii osoba ta jest nieefektywna lub nie wywiązuje się ze swoich obowiązków wynikających z umowy. Obowiązkiem wykonawcy jest wówczas zastąpienie tej osoby w ciągu </w:t>
      </w:r>
      <w:r w:rsidR="00C20264">
        <w:rPr>
          <w:rFonts w:ascii="Cambria" w:hAnsi="Cambria"/>
          <w:sz w:val="24"/>
          <w:szCs w:val="24"/>
        </w:rPr>
        <w:t>7</w:t>
      </w:r>
      <w:r w:rsidRPr="00C20264">
        <w:rPr>
          <w:rFonts w:ascii="Cambria" w:hAnsi="Cambria"/>
          <w:sz w:val="24"/>
          <w:szCs w:val="24"/>
        </w:rPr>
        <w:t xml:space="preserve"> dni</w:t>
      </w:r>
      <w:r w:rsidRPr="00C20264">
        <w:rPr>
          <w:rFonts w:ascii="Cambria" w:hAnsi="Cambria" w:cs="Arial"/>
          <w:sz w:val="24"/>
          <w:szCs w:val="24"/>
        </w:rPr>
        <w:t xml:space="preserve"> od daty doręczenia wniosku</w:t>
      </w:r>
      <w:r w:rsidRPr="00C20264">
        <w:rPr>
          <w:rFonts w:ascii="Cambria" w:hAnsi="Cambria"/>
          <w:sz w:val="24"/>
          <w:szCs w:val="24"/>
        </w:rPr>
        <w:t xml:space="preserve"> inną osobą spełniająca wymagania zawarte w SWZ i niniejszej umowie.</w:t>
      </w:r>
    </w:p>
    <w:p w14:paraId="095D1798" w14:textId="77777777" w:rsidR="00A424D7" w:rsidRPr="00C20264" w:rsidRDefault="00A424D7">
      <w:pPr>
        <w:widowControl/>
        <w:numPr>
          <w:ilvl w:val="0"/>
          <w:numId w:val="51"/>
        </w:numPr>
        <w:suppressAutoHyphens w:val="0"/>
        <w:autoSpaceDE w:val="0"/>
        <w:autoSpaceDN w:val="0"/>
        <w:spacing w:after="0"/>
        <w:ind w:left="426"/>
        <w:contextualSpacing/>
        <w:textAlignment w:val="auto"/>
        <w:rPr>
          <w:rFonts w:ascii="Cambria" w:eastAsia="Calibri" w:hAnsi="Cambria"/>
          <w:sz w:val="24"/>
          <w:szCs w:val="24"/>
        </w:rPr>
      </w:pPr>
      <w:r w:rsidRPr="00C20264">
        <w:rPr>
          <w:rFonts w:ascii="Cambria" w:hAnsi="Cambria"/>
          <w:sz w:val="24"/>
          <w:szCs w:val="24"/>
        </w:rPr>
        <w:t>Kierownik budowy działać będzie w granicach umocowania określonego w ustawie Prawo budowlane.</w:t>
      </w:r>
    </w:p>
    <w:p w14:paraId="535EDFCF" w14:textId="77777777" w:rsidR="00A424D7" w:rsidRPr="006A16B5" w:rsidRDefault="00A424D7">
      <w:pPr>
        <w:widowControl/>
        <w:numPr>
          <w:ilvl w:val="0"/>
          <w:numId w:val="51"/>
        </w:numPr>
        <w:suppressAutoHyphens w:val="0"/>
        <w:autoSpaceDE w:val="0"/>
        <w:autoSpaceDN w:val="0"/>
        <w:spacing w:after="0"/>
        <w:ind w:left="426"/>
        <w:contextualSpacing/>
        <w:textAlignment w:val="auto"/>
        <w:rPr>
          <w:rFonts w:ascii="Cambria" w:eastAsia="Calibri" w:hAnsi="Cambria"/>
          <w:sz w:val="24"/>
          <w:szCs w:val="24"/>
        </w:rPr>
      </w:pPr>
      <w:r w:rsidRPr="00C20264">
        <w:rPr>
          <w:rFonts w:ascii="Cambria" w:hAnsi="Cambria"/>
          <w:sz w:val="24"/>
          <w:szCs w:val="24"/>
        </w:rPr>
        <w:t xml:space="preserve">We wszystkich sprawach związanych z wykonywaniem niniejszej Umowy, </w:t>
      </w:r>
      <w:r w:rsidR="00323839" w:rsidRPr="00C20264">
        <w:rPr>
          <w:rFonts w:ascii="Cambria" w:hAnsi="Cambria"/>
          <w:sz w:val="24"/>
          <w:szCs w:val="24"/>
        </w:rPr>
        <w:t xml:space="preserve">                                   </w:t>
      </w:r>
      <w:r w:rsidRPr="00C20264">
        <w:rPr>
          <w:rFonts w:ascii="Cambria" w:hAnsi="Cambria"/>
          <w:sz w:val="24"/>
          <w:szCs w:val="24"/>
        </w:rPr>
        <w:t xml:space="preserve">z wyjątkiem czynności wymagającej zachowania lub przekazania dokumentów </w:t>
      </w:r>
      <w:r w:rsidR="00323839" w:rsidRPr="00C20264">
        <w:rPr>
          <w:rFonts w:ascii="Cambria" w:hAnsi="Cambria"/>
          <w:sz w:val="24"/>
          <w:szCs w:val="24"/>
        </w:rPr>
        <w:t xml:space="preserve">                       </w:t>
      </w:r>
      <w:r w:rsidRPr="00C20264">
        <w:rPr>
          <w:rFonts w:ascii="Cambria" w:hAnsi="Cambria"/>
          <w:sz w:val="24"/>
          <w:szCs w:val="24"/>
        </w:rPr>
        <w:t>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79BCEDE0" w14:textId="77777777" w:rsidR="006A16B5" w:rsidRPr="00C20264" w:rsidRDefault="006A16B5" w:rsidP="006A16B5">
      <w:pPr>
        <w:widowControl/>
        <w:suppressAutoHyphens w:val="0"/>
        <w:autoSpaceDE w:val="0"/>
        <w:autoSpaceDN w:val="0"/>
        <w:spacing w:after="0"/>
        <w:ind w:left="426"/>
        <w:contextualSpacing/>
        <w:textAlignment w:val="auto"/>
        <w:rPr>
          <w:rFonts w:ascii="Cambria" w:eastAsia="Calibri" w:hAnsi="Cambria"/>
          <w:sz w:val="24"/>
          <w:szCs w:val="24"/>
        </w:rPr>
      </w:pPr>
    </w:p>
    <w:p w14:paraId="5FFE96DF" w14:textId="77777777" w:rsidR="00F52F18" w:rsidRPr="00C20264" w:rsidRDefault="00F52F18" w:rsidP="00C20264">
      <w:pPr>
        <w:autoSpaceDE w:val="0"/>
        <w:autoSpaceDN w:val="0"/>
        <w:spacing w:after="0" w:line="240" w:lineRule="auto"/>
        <w:ind w:left="4248"/>
        <w:rPr>
          <w:rFonts w:ascii="Cambria" w:eastAsia="Calibri" w:hAnsi="Cambria"/>
          <w:b/>
          <w:bCs/>
          <w:sz w:val="24"/>
          <w:szCs w:val="24"/>
          <w:lang w:eastAsia="en-US"/>
        </w:rPr>
      </w:pPr>
      <w:r w:rsidRPr="00C20264">
        <w:rPr>
          <w:rFonts w:ascii="Cambria" w:eastAsia="Calibri" w:hAnsi="Cambria"/>
          <w:b/>
          <w:bCs/>
          <w:sz w:val="24"/>
          <w:szCs w:val="24"/>
          <w:lang w:eastAsia="en-US"/>
        </w:rPr>
        <w:t>§ 10</w:t>
      </w:r>
    </w:p>
    <w:p w14:paraId="44EEC373" w14:textId="77777777" w:rsidR="00A671E3" w:rsidRPr="00C20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C20264">
        <w:rPr>
          <w:rFonts w:ascii="Cambria" w:eastAsia="Calibri" w:hAnsi="Cambria"/>
          <w:b/>
          <w:bCs/>
          <w:sz w:val="24"/>
          <w:szCs w:val="24"/>
          <w:lang w:eastAsia="en-US"/>
        </w:rPr>
        <w:t>Gwarancja i rękojmia</w:t>
      </w:r>
    </w:p>
    <w:p w14:paraId="16CCF5D6" w14:textId="77777777" w:rsidR="00A671E3" w:rsidRPr="00C20264"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20264">
        <w:rPr>
          <w:rFonts w:ascii="Cambria" w:eastAsia="Calibri" w:hAnsi="Cambria"/>
          <w:sz w:val="24"/>
          <w:szCs w:val="24"/>
          <w:lang w:eastAsia="en-US"/>
        </w:rPr>
        <w:t xml:space="preserve">Z chwilą podpisania protokołu odbioru końcowego, Wykonawca </w:t>
      </w:r>
      <w:r w:rsidRPr="00C20264">
        <w:rPr>
          <w:rFonts w:ascii="Cambria" w:eastAsia="Calibri" w:hAnsi="Cambria"/>
          <w:sz w:val="24"/>
          <w:szCs w:val="24"/>
          <w:lang w:eastAsia="en-US"/>
        </w:rPr>
        <w:br/>
        <w:t xml:space="preserve">udziela Zamawiającemu: </w:t>
      </w:r>
      <w:r w:rsidRPr="00C20264">
        <w:rPr>
          <w:rFonts w:ascii="Cambria" w:eastAsia="Calibri" w:hAnsi="Cambria"/>
          <w:b/>
          <w:bCs/>
          <w:sz w:val="24"/>
          <w:szCs w:val="24"/>
          <w:lang w:eastAsia="en-US"/>
        </w:rPr>
        <w:t>….……</w:t>
      </w:r>
      <w:r w:rsidRPr="00C20264">
        <w:rPr>
          <w:rStyle w:val="Odwoanieprzypisudolnego"/>
          <w:rFonts w:ascii="Cambria" w:eastAsia="Calibri" w:hAnsi="Cambria"/>
          <w:b/>
          <w:bCs/>
          <w:sz w:val="24"/>
          <w:szCs w:val="24"/>
          <w:lang w:eastAsia="en-US"/>
        </w:rPr>
        <w:footnoteReference w:id="4"/>
      </w:r>
      <w:r w:rsidRPr="00C20264">
        <w:rPr>
          <w:rFonts w:ascii="Cambria" w:eastAsia="Calibri" w:hAnsi="Cambria"/>
          <w:b/>
          <w:bCs/>
          <w:sz w:val="24"/>
          <w:szCs w:val="24"/>
          <w:lang w:eastAsia="en-US"/>
        </w:rPr>
        <w:t xml:space="preserve"> miesięcznej gwarancji na roboty budowlane</w:t>
      </w:r>
      <w:bookmarkStart w:id="9" w:name="_Hlk58909145"/>
      <w:r w:rsidR="00541119">
        <w:rPr>
          <w:rFonts w:ascii="Cambria" w:eastAsia="Calibri" w:hAnsi="Cambria"/>
          <w:b/>
          <w:bCs/>
          <w:sz w:val="24"/>
          <w:szCs w:val="24"/>
          <w:lang w:eastAsia="en-US"/>
        </w:rPr>
        <w:t xml:space="preserve"> </w:t>
      </w:r>
      <w:r w:rsidR="00541119" w:rsidRPr="00541119">
        <w:rPr>
          <w:rFonts w:ascii="Cambria" w:hAnsi="Cambria" w:cs="Arial"/>
          <w:b/>
          <w:bCs/>
          <w:iCs/>
          <w:sz w:val="24"/>
          <w:szCs w:val="24"/>
        </w:rPr>
        <w:t>w tym</w:t>
      </w:r>
      <w:r w:rsidR="00541119" w:rsidRPr="00541119">
        <w:rPr>
          <w:rFonts w:ascii="Cambria" w:hAnsi="Cambria" w:cs="Arial"/>
          <w:bCs/>
          <w:iCs/>
          <w:sz w:val="24"/>
          <w:szCs w:val="24"/>
        </w:rPr>
        <w:t>: roboty budowlane oraz na wbudowane materiały i urządzenia</w:t>
      </w:r>
      <w:r w:rsidRPr="00C20264">
        <w:rPr>
          <w:rFonts w:ascii="Cambria" w:hAnsi="Cambria"/>
          <w:b/>
          <w:bCs/>
          <w:sz w:val="24"/>
          <w:szCs w:val="24"/>
        </w:rPr>
        <w:t>.</w:t>
      </w:r>
      <w:r w:rsidR="00D9281C" w:rsidRPr="00C20264">
        <w:rPr>
          <w:rFonts w:ascii="Cambria" w:hAnsi="Cambria"/>
          <w:b/>
          <w:bCs/>
          <w:sz w:val="24"/>
          <w:szCs w:val="24"/>
        </w:rPr>
        <w:t xml:space="preserve"> </w:t>
      </w:r>
      <w:r w:rsidR="00D9281C" w:rsidRPr="00C20264">
        <w:rPr>
          <w:rFonts w:ascii="Cambria" w:hAnsi="Cambria" w:cs="Cambria"/>
          <w:sz w:val="24"/>
          <w:szCs w:val="24"/>
        </w:rPr>
        <w:t>W razie rozbieżności postanowień gwarancyjnych, stosuje się̨ warunki gwarancyjne bardziej korzystne dla Zamawiającego.</w:t>
      </w:r>
    </w:p>
    <w:bookmarkEnd w:id="9"/>
    <w:p w14:paraId="4FFFCB2A" w14:textId="77777777" w:rsidR="00A671E3" w:rsidRPr="0066789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20264">
        <w:rPr>
          <w:rFonts w:ascii="Cambria" w:hAnsi="Cambria"/>
          <w:sz w:val="24"/>
          <w:szCs w:val="24"/>
        </w:rPr>
        <w:lastRenderedPageBreak/>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w:t>
      </w:r>
      <w:r w:rsidRPr="00667899">
        <w:rPr>
          <w:rFonts w:ascii="Cambria" w:hAnsi="Cambria"/>
          <w:sz w:val="24"/>
          <w:szCs w:val="24"/>
        </w:rPr>
        <w:t xml:space="preserve">przedmiotu umowy. </w:t>
      </w:r>
    </w:p>
    <w:p w14:paraId="2321DB7B" w14:textId="77777777" w:rsidR="00A671E3" w:rsidRPr="0066789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67899">
        <w:rPr>
          <w:rFonts w:ascii="Cambria" w:eastAsia="Calibri" w:hAnsi="Cambria"/>
          <w:sz w:val="24"/>
          <w:szCs w:val="24"/>
          <w:lang w:eastAsia="en-US"/>
        </w:rPr>
        <w:t xml:space="preserve">Niezależnie od uprawnień z tytułu gwarancji Wykonawca udziela rękojmi </w:t>
      </w:r>
      <w:r w:rsidR="003F481F" w:rsidRPr="00667899">
        <w:rPr>
          <w:rFonts w:ascii="Cambria" w:eastAsia="Calibri" w:hAnsi="Cambria"/>
          <w:sz w:val="24"/>
          <w:szCs w:val="24"/>
          <w:lang w:eastAsia="en-US"/>
        </w:rPr>
        <w:t xml:space="preserve">za wady </w:t>
      </w:r>
      <w:r w:rsidRPr="00667899">
        <w:rPr>
          <w:rFonts w:ascii="Cambria" w:eastAsia="Calibri" w:hAnsi="Cambria"/>
          <w:sz w:val="24"/>
          <w:szCs w:val="24"/>
          <w:lang w:eastAsia="en-US"/>
        </w:rPr>
        <w:t xml:space="preserve">na wykonane prace budowlane i montażowe </w:t>
      </w:r>
      <w:r w:rsidR="00667899" w:rsidRPr="00667899">
        <w:rPr>
          <w:rFonts w:ascii="Cambria" w:eastAsia="Calibri" w:hAnsi="Cambria"/>
          <w:sz w:val="24"/>
          <w:szCs w:val="24"/>
          <w:lang w:eastAsia="en-US"/>
        </w:rPr>
        <w:t>oraz</w:t>
      </w:r>
      <w:r w:rsidRPr="00667899">
        <w:rPr>
          <w:rFonts w:ascii="Cambria" w:eastAsia="Calibri" w:hAnsi="Cambria"/>
          <w:sz w:val="24"/>
          <w:szCs w:val="24"/>
          <w:lang w:eastAsia="en-US"/>
        </w:rPr>
        <w:t xml:space="preserve"> zobowiązuje się do usunięcia wad, jeżeli wady te ujawnią się w ciągu terminu określonego rękojmią (poprzez ich naprawę lub wymianę).</w:t>
      </w:r>
    </w:p>
    <w:p w14:paraId="64EDD3A0" w14:textId="77777777" w:rsidR="00A671E3" w:rsidRPr="0066789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67899">
        <w:rPr>
          <w:rFonts w:ascii="Cambria" w:eastAsia="Calibri" w:hAnsi="Cambria"/>
          <w:sz w:val="24"/>
          <w:szCs w:val="24"/>
          <w:lang w:eastAsia="en-US"/>
        </w:rPr>
        <w:t>Wykonawca zobowiązuje się w dniu odbioru końcowego zapewnić Zamawiającego, w formie pisemnej, że wykonane roboty budowlane są wolne od wad.</w:t>
      </w:r>
    </w:p>
    <w:p w14:paraId="12DC8814"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67899">
        <w:rPr>
          <w:rFonts w:ascii="Cambria" w:eastAsia="Calibri" w:hAnsi="Cambria"/>
          <w:sz w:val="24"/>
          <w:szCs w:val="24"/>
          <w:lang w:eastAsia="en-US"/>
        </w:rPr>
        <w:t xml:space="preserve">Termin udzielonej rękojmi za wady oraz gwarancji biegnie od dnia podpisania </w:t>
      </w:r>
      <w:r w:rsidRPr="00202EC9">
        <w:rPr>
          <w:rFonts w:ascii="Cambria" w:eastAsia="Calibri" w:hAnsi="Cambria"/>
          <w:sz w:val="24"/>
          <w:szCs w:val="24"/>
          <w:lang w:eastAsia="en-US"/>
        </w:rPr>
        <w:t>protokołu odbioru końcowego</w:t>
      </w:r>
      <w:r w:rsidR="00667899" w:rsidRPr="00202EC9">
        <w:rPr>
          <w:rFonts w:ascii="Cambria" w:eastAsia="Calibri" w:hAnsi="Cambria"/>
          <w:sz w:val="24"/>
          <w:szCs w:val="24"/>
          <w:lang w:eastAsia="en-US"/>
        </w:rPr>
        <w:t xml:space="preserve"> robót.</w:t>
      </w:r>
    </w:p>
    <w:p w14:paraId="315D30C6"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Zamawiający może wykonywać uprawnienia z tytułu rękojmi za wady , niezależnie od uprawnień wynikających z gwarancji.</w:t>
      </w:r>
    </w:p>
    <w:p w14:paraId="5F24D6AC"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 xml:space="preserve">W przypadku wystąpienia wad (objętych rękojmią </w:t>
      </w:r>
      <w:r w:rsidR="005235D4" w:rsidRPr="00202EC9">
        <w:rPr>
          <w:rFonts w:ascii="Cambria" w:eastAsia="Calibri" w:hAnsi="Cambria"/>
          <w:sz w:val="24"/>
          <w:szCs w:val="24"/>
          <w:lang w:eastAsia="en-US"/>
        </w:rPr>
        <w:t>lub gwarancją</w:t>
      </w:r>
      <w:r w:rsidRPr="00202EC9">
        <w:rPr>
          <w:rFonts w:ascii="Cambria" w:eastAsia="Calibri" w:hAnsi="Cambria"/>
          <w:sz w:val="24"/>
          <w:szCs w:val="24"/>
          <w:lang w:eastAsia="en-US"/>
        </w:rPr>
        <w:t>) Wykonawca zobowiązany jest do ich usunięcia w terminie 14 dni, licząc od dnia powiadomienia go o wadzie, w ramach wynagrodzenia, o którym mowa w § 3 ust. 1 umowy.</w:t>
      </w:r>
    </w:p>
    <w:p w14:paraId="234C6DE9"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46214CED"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hAnsi="Cambria"/>
          <w:sz w:val="24"/>
          <w:szCs w:val="24"/>
        </w:rPr>
      </w:pPr>
      <w:r w:rsidRPr="00202EC9">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0690EC4E"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hAnsi="Cambria"/>
          <w:sz w:val="24"/>
          <w:szCs w:val="24"/>
        </w:rPr>
      </w:pPr>
      <w:r w:rsidRPr="00202EC9">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00C61567"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A2FB236"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Powiadomienie o wystąpieniu wady Zamawiający zgłasza Wykonawcy elektronicznie, na adres e-mail: …………………………………………</w:t>
      </w:r>
    </w:p>
    <w:p w14:paraId="22D49863"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W przypadku nieusunięcia wad we wskazanym terminie, Zamawiający może usunąć wady na koszt i ryzyko Wykonawcy.</w:t>
      </w:r>
    </w:p>
    <w:p w14:paraId="50E6D9F1"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4343D36F"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hAnsi="Cambria"/>
          <w:sz w:val="24"/>
          <w:szCs w:val="24"/>
          <w:lang w:eastAsia="pl-PL"/>
        </w:rPr>
      </w:pPr>
      <w:r w:rsidRPr="00202EC9">
        <w:rPr>
          <w:rFonts w:ascii="Cambria" w:hAnsi="Cambria"/>
          <w:sz w:val="24"/>
          <w:szCs w:val="24"/>
        </w:rPr>
        <w:lastRenderedPageBreak/>
        <w:t xml:space="preserve">Wykonawca odpowiada z tytułu rękojmi za wady, jeżeli wada </w:t>
      </w:r>
      <w:r w:rsidRPr="00202EC9">
        <w:rPr>
          <w:rFonts w:ascii="Cambria" w:hAnsi="Cambria"/>
          <w:sz w:val="24"/>
          <w:szCs w:val="24"/>
          <w:shd w:val="clear" w:color="auto" w:fill="FFFFFF"/>
        </w:rPr>
        <w:t xml:space="preserve">zostanie stwierdzona przed upływem </w:t>
      </w:r>
      <w:r w:rsidR="00541119">
        <w:rPr>
          <w:rFonts w:ascii="Cambria" w:hAnsi="Cambria"/>
          <w:sz w:val="24"/>
          <w:szCs w:val="24"/>
          <w:shd w:val="clear" w:color="auto" w:fill="FFFFFF"/>
        </w:rPr>
        <w:t>……….</w:t>
      </w:r>
      <w:r w:rsidR="00672AAB" w:rsidRPr="00202EC9">
        <w:rPr>
          <w:rFonts w:ascii="Cambria" w:hAnsi="Cambria"/>
          <w:sz w:val="24"/>
          <w:szCs w:val="24"/>
          <w:shd w:val="clear" w:color="auto" w:fill="FFFFFF"/>
        </w:rPr>
        <w:t xml:space="preserve"> </w:t>
      </w:r>
      <w:r w:rsidRPr="00202EC9">
        <w:rPr>
          <w:rFonts w:ascii="Cambria" w:hAnsi="Cambria"/>
          <w:sz w:val="24"/>
          <w:szCs w:val="24"/>
          <w:shd w:val="clear" w:color="auto" w:fill="FFFFFF"/>
        </w:rPr>
        <w:t>miesięcy od dnia odbioru końcowego</w:t>
      </w:r>
      <w:r w:rsidRPr="00202EC9">
        <w:rPr>
          <w:rFonts w:ascii="Cambria" w:hAnsi="Cambria"/>
          <w:sz w:val="24"/>
          <w:szCs w:val="24"/>
        </w:rPr>
        <w:t xml:space="preserve">. </w:t>
      </w:r>
    </w:p>
    <w:p w14:paraId="1C131DD9" w14:textId="77777777" w:rsidR="00A671E3" w:rsidRPr="00202EC9" w:rsidRDefault="00A671E3">
      <w:pPr>
        <w:widowControl/>
        <w:numPr>
          <w:ilvl w:val="0"/>
          <w:numId w:val="30"/>
        </w:numPr>
        <w:suppressAutoHyphens w:val="0"/>
        <w:autoSpaceDE w:val="0"/>
        <w:autoSpaceDN w:val="0"/>
        <w:spacing w:after="0"/>
        <w:ind w:left="426" w:hanging="426"/>
        <w:contextualSpacing/>
        <w:textAlignment w:val="auto"/>
        <w:rPr>
          <w:rFonts w:ascii="Cambria" w:hAnsi="Cambria"/>
          <w:sz w:val="24"/>
          <w:szCs w:val="24"/>
        </w:rPr>
      </w:pPr>
      <w:r w:rsidRPr="00202EC9">
        <w:rPr>
          <w:rFonts w:ascii="Cambria" w:hAnsi="Cambria"/>
          <w:sz w:val="24"/>
          <w:szCs w:val="24"/>
        </w:rPr>
        <w:t>W okresie rękojmi i gwarancji jakości Wykonawca zobowiązany jest do pisemnego zawiadomienia Zamawiającego w terminie 7 dni o:</w:t>
      </w:r>
    </w:p>
    <w:p w14:paraId="246CBD1D" w14:textId="77777777" w:rsidR="00A671E3" w:rsidRPr="00202EC9" w:rsidRDefault="00A671E3">
      <w:pPr>
        <w:pStyle w:val="Standard"/>
        <w:numPr>
          <w:ilvl w:val="0"/>
          <w:numId w:val="43"/>
        </w:numPr>
        <w:spacing w:line="276" w:lineRule="auto"/>
        <w:ind w:left="851" w:hanging="425"/>
        <w:jc w:val="both"/>
        <w:rPr>
          <w:rFonts w:ascii="Cambria" w:hAnsi="Cambria" w:cs="Calibri"/>
        </w:rPr>
      </w:pPr>
      <w:r w:rsidRPr="00202EC9">
        <w:rPr>
          <w:rFonts w:ascii="Cambria" w:hAnsi="Cambria" w:cs="Calibri"/>
        </w:rPr>
        <w:t>zmianie siedziby lub nazwy Wykonawcy,</w:t>
      </w:r>
    </w:p>
    <w:p w14:paraId="7A9FCC9C" w14:textId="77777777" w:rsidR="00A671E3" w:rsidRPr="00202EC9" w:rsidRDefault="00A671E3">
      <w:pPr>
        <w:pStyle w:val="Standard"/>
        <w:numPr>
          <w:ilvl w:val="0"/>
          <w:numId w:val="43"/>
        </w:numPr>
        <w:spacing w:line="276" w:lineRule="auto"/>
        <w:ind w:left="851" w:hanging="425"/>
        <w:jc w:val="both"/>
        <w:rPr>
          <w:rFonts w:ascii="Cambria" w:hAnsi="Cambria" w:cs="Calibri"/>
        </w:rPr>
      </w:pPr>
      <w:r w:rsidRPr="00202EC9">
        <w:rPr>
          <w:rFonts w:ascii="Cambria" w:hAnsi="Cambria" w:cs="Calibri"/>
        </w:rPr>
        <w:t>wszczęciu postępowania upadłościowego,</w:t>
      </w:r>
    </w:p>
    <w:p w14:paraId="5F797D06" w14:textId="77777777" w:rsidR="00A671E3" w:rsidRPr="00202EC9" w:rsidRDefault="00A671E3">
      <w:pPr>
        <w:pStyle w:val="Standard"/>
        <w:numPr>
          <w:ilvl w:val="0"/>
          <w:numId w:val="43"/>
        </w:numPr>
        <w:spacing w:line="276" w:lineRule="auto"/>
        <w:ind w:left="851" w:hanging="425"/>
        <w:jc w:val="both"/>
        <w:rPr>
          <w:rFonts w:ascii="Cambria" w:hAnsi="Cambria" w:cs="Calibri"/>
        </w:rPr>
      </w:pPr>
      <w:r w:rsidRPr="00202EC9">
        <w:rPr>
          <w:rFonts w:ascii="Cambria" w:hAnsi="Cambria" w:cs="Calibri"/>
        </w:rPr>
        <w:t>ogłoszeniu swojej likwidacji,</w:t>
      </w:r>
    </w:p>
    <w:p w14:paraId="52BE2EDD" w14:textId="77777777" w:rsidR="00A671E3" w:rsidRPr="00202EC9" w:rsidRDefault="00A671E3">
      <w:pPr>
        <w:pStyle w:val="Standard"/>
        <w:numPr>
          <w:ilvl w:val="0"/>
          <w:numId w:val="43"/>
        </w:numPr>
        <w:spacing w:line="276" w:lineRule="auto"/>
        <w:ind w:left="851" w:hanging="425"/>
        <w:jc w:val="both"/>
        <w:rPr>
          <w:rFonts w:ascii="Cambria" w:hAnsi="Cambria" w:cs="Calibri"/>
        </w:rPr>
      </w:pPr>
      <w:r w:rsidRPr="00202EC9">
        <w:rPr>
          <w:rFonts w:ascii="Cambria" w:hAnsi="Cambria" w:cs="Calibri"/>
        </w:rPr>
        <w:t>zawieszeniu działalności.</w:t>
      </w:r>
    </w:p>
    <w:p w14:paraId="6518AC66" w14:textId="77777777" w:rsidR="00A671E3" w:rsidRPr="00202EC9" w:rsidRDefault="00A671E3" w:rsidP="00202EC9">
      <w:pPr>
        <w:overflowPunct w:val="0"/>
        <w:autoSpaceDE w:val="0"/>
        <w:autoSpaceDN w:val="0"/>
        <w:spacing w:after="0" w:line="240" w:lineRule="auto"/>
        <w:ind w:left="426" w:hanging="426"/>
        <w:jc w:val="center"/>
        <w:rPr>
          <w:rFonts w:ascii="Cambria" w:eastAsia="Calibri" w:hAnsi="Cambria"/>
          <w:b/>
          <w:bCs/>
          <w:sz w:val="24"/>
          <w:szCs w:val="24"/>
        </w:rPr>
      </w:pPr>
      <w:r w:rsidRPr="00202EC9">
        <w:rPr>
          <w:rFonts w:ascii="Cambria" w:eastAsia="Calibri" w:hAnsi="Cambria"/>
          <w:b/>
          <w:bCs/>
          <w:sz w:val="24"/>
          <w:szCs w:val="24"/>
        </w:rPr>
        <w:t>§ 1</w:t>
      </w:r>
      <w:r w:rsidR="00202EC9" w:rsidRPr="00202EC9">
        <w:rPr>
          <w:rFonts w:ascii="Cambria" w:eastAsia="Calibri" w:hAnsi="Cambria"/>
          <w:b/>
          <w:bCs/>
          <w:sz w:val="24"/>
          <w:szCs w:val="24"/>
        </w:rPr>
        <w:t>1</w:t>
      </w:r>
    </w:p>
    <w:p w14:paraId="7E9AB645" w14:textId="77777777" w:rsidR="00A671E3" w:rsidRPr="00202EC9" w:rsidRDefault="00A671E3" w:rsidP="00202EC9">
      <w:pPr>
        <w:autoSpaceDE w:val="0"/>
        <w:autoSpaceDN w:val="0"/>
        <w:spacing w:after="0" w:line="240" w:lineRule="auto"/>
        <w:jc w:val="center"/>
        <w:rPr>
          <w:rFonts w:ascii="Cambria" w:eastAsia="Calibri" w:hAnsi="Cambria"/>
          <w:b/>
          <w:bCs/>
          <w:sz w:val="24"/>
          <w:szCs w:val="24"/>
        </w:rPr>
      </w:pPr>
      <w:r w:rsidRPr="00202EC9">
        <w:rPr>
          <w:rFonts w:ascii="Cambria" w:eastAsia="Calibri" w:hAnsi="Cambria"/>
          <w:b/>
          <w:bCs/>
          <w:sz w:val="24"/>
          <w:szCs w:val="24"/>
        </w:rPr>
        <w:t>Klauzula zatrudnienia</w:t>
      </w:r>
    </w:p>
    <w:p w14:paraId="104F6084" w14:textId="77777777" w:rsidR="00A671E3" w:rsidRPr="00202EC9"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rPr>
      </w:pPr>
      <w:r w:rsidRPr="00202EC9">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A64319" w:rsidRPr="00202EC9">
        <w:rPr>
          <w:rFonts w:ascii="Cambria" w:hAnsi="Cambria"/>
          <w:b/>
          <w:bCs/>
          <w:sz w:val="24"/>
          <w:szCs w:val="24"/>
        </w:rPr>
        <w:t>wykonywanie prac fizycznych przy realizacji robót budowlanych, operatorzy sprzętu i prace fizyczne instalacyjno-montażowe objęte zakresem zamówienia</w:t>
      </w:r>
      <w:r w:rsidR="00D9281C" w:rsidRPr="00202EC9">
        <w:rPr>
          <w:rFonts w:ascii="Cambria" w:hAnsi="Cambria"/>
          <w:b/>
          <w:bCs/>
          <w:sz w:val="24"/>
          <w:szCs w:val="24"/>
        </w:rPr>
        <w:t xml:space="preserve"> </w:t>
      </w:r>
      <w:r w:rsidR="00D9281C" w:rsidRPr="00202EC9">
        <w:rPr>
          <w:rFonts w:ascii="Cambria" w:eastAsia="Cambria" w:hAnsi="Cambria" w:cs="Cambria"/>
          <w:b/>
          <w:sz w:val="24"/>
          <w:szCs w:val="24"/>
        </w:rPr>
        <w:t>(nie dotyczy kierowników budowy i kierowników robót)</w:t>
      </w:r>
      <w:r w:rsidR="00A64319" w:rsidRPr="00202EC9">
        <w:rPr>
          <w:rFonts w:ascii="Cambria" w:hAnsi="Cambria"/>
          <w:b/>
          <w:bCs/>
          <w:sz w:val="24"/>
          <w:szCs w:val="24"/>
        </w:rPr>
        <w:t>.</w:t>
      </w:r>
    </w:p>
    <w:p w14:paraId="50366DB6" w14:textId="77777777" w:rsidR="00A671E3" w:rsidRPr="00202EC9"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202EC9">
        <w:rPr>
          <w:rFonts w:ascii="Cambria" w:hAnsi="Cambria"/>
          <w:i/>
          <w:iCs/>
          <w:sz w:val="24"/>
          <w:szCs w:val="24"/>
        </w:rPr>
        <w:t>(</w:t>
      </w:r>
      <w:r w:rsidRPr="00202EC9">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531BBD14" w14:textId="77777777" w:rsidR="00D9289F" w:rsidRPr="00202EC9" w:rsidRDefault="00D9289F">
      <w:pPr>
        <w:widowControl/>
        <w:numPr>
          <w:ilvl w:val="0"/>
          <w:numId w:val="31"/>
        </w:numPr>
        <w:suppressAutoHyphens w:val="0"/>
        <w:autoSpaceDE w:val="0"/>
        <w:autoSpaceDN w:val="0"/>
        <w:spacing w:after="0"/>
        <w:ind w:left="426" w:hanging="426"/>
        <w:contextualSpacing/>
        <w:textAlignment w:val="auto"/>
        <w:rPr>
          <w:rFonts w:ascii="Cambria" w:hAnsi="Cambria"/>
          <w:sz w:val="24"/>
          <w:szCs w:val="24"/>
        </w:rPr>
      </w:pPr>
      <w:r w:rsidRPr="00202EC9">
        <w:rPr>
          <w:rFonts w:ascii="Cambria" w:hAnsi="Cambria"/>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A317990" w14:textId="77777777" w:rsidR="00D9281C" w:rsidRPr="00202EC9" w:rsidRDefault="00D9281C">
      <w:pPr>
        <w:pStyle w:val="Akapitzlist"/>
        <w:numPr>
          <w:ilvl w:val="0"/>
          <w:numId w:val="41"/>
        </w:numPr>
        <w:jc w:val="both"/>
        <w:rPr>
          <w:rFonts w:ascii="Cambria" w:hAnsi="Cambria"/>
          <w:sz w:val="24"/>
          <w:szCs w:val="24"/>
        </w:rPr>
      </w:pPr>
      <w:r w:rsidRPr="00202EC9">
        <w:rPr>
          <w:rFonts w:ascii="Cambria" w:hAnsi="Cambria"/>
          <w:sz w:val="24"/>
          <w:szCs w:val="24"/>
        </w:rPr>
        <w:t xml:space="preserve">żądania następujących oświadczeń i dokumentów: </w:t>
      </w:r>
    </w:p>
    <w:p w14:paraId="0711663A" w14:textId="77777777" w:rsidR="00D9281C" w:rsidRPr="00202EC9" w:rsidRDefault="00D9281C">
      <w:pPr>
        <w:pStyle w:val="Akapitzlist"/>
        <w:numPr>
          <w:ilvl w:val="0"/>
          <w:numId w:val="54"/>
        </w:numPr>
        <w:jc w:val="both"/>
        <w:rPr>
          <w:rFonts w:ascii="Cambria" w:hAnsi="Cambria"/>
          <w:sz w:val="24"/>
          <w:szCs w:val="24"/>
        </w:rPr>
      </w:pPr>
      <w:r w:rsidRPr="00202EC9">
        <w:rPr>
          <w:rFonts w:ascii="Cambria" w:hAnsi="Cambria"/>
          <w:sz w:val="24"/>
          <w:szCs w:val="24"/>
        </w:rPr>
        <w:t>oświadczenia zatrudnionego pracownika,</w:t>
      </w:r>
    </w:p>
    <w:p w14:paraId="418B7B8A" w14:textId="77777777" w:rsidR="00D9281C" w:rsidRPr="00202EC9" w:rsidRDefault="00D9281C">
      <w:pPr>
        <w:pStyle w:val="Akapitzlist"/>
        <w:numPr>
          <w:ilvl w:val="0"/>
          <w:numId w:val="54"/>
        </w:numPr>
        <w:jc w:val="both"/>
        <w:rPr>
          <w:rFonts w:ascii="Cambria" w:hAnsi="Cambria"/>
          <w:sz w:val="24"/>
          <w:szCs w:val="24"/>
        </w:rPr>
      </w:pPr>
      <w:r w:rsidRPr="00202EC9">
        <w:rPr>
          <w:rFonts w:ascii="Cambria" w:hAnsi="Cambria"/>
          <w:sz w:val="24"/>
          <w:szCs w:val="24"/>
        </w:rPr>
        <w:t>oświadczenia wykonawcy lub podwykonawcy o zatrudnieniu pracownika na podstawie umowy o pracę,</w:t>
      </w:r>
    </w:p>
    <w:p w14:paraId="1F0F2704" w14:textId="77777777" w:rsidR="00D9281C" w:rsidRPr="00202EC9" w:rsidRDefault="00D9281C">
      <w:pPr>
        <w:pStyle w:val="Akapitzlist"/>
        <w:numPr>
          <w:ilvl w:val="0"/>
          <w:numId w:val="54"/>
        </w:numPr>
        <w:jc w:val="both"/>
        <w:rPr>
          <w:rFonts w:ascii="Cambria" w:hAnsi="Cambria"/>
          <w:sz w:val="24"/>
          <w:szCs w:val="24"/>
        </w:rPr>
      </w:pPr>
      <w:r w:rsidRPr="00202EC9">
        <w:rPr>
          <w:rFonts w:ascii="Cambria" w:hAnsi="Cambria"/>
          <w:sz w:val="24"/>
          <w:szCs w:val="24"/>
        </w:rPr>
        <w:t>poświadczonej za zgodność z oryginałem kopii umowy o pracę zatrudnionego pracownika,</w:t>
      </w:r>
    </w:p>
    <w:p w14:paraId="23587BAD" w14:textId="77777777" w:rsidR="00D9281C" w:rsidRPr="00202EC9" w:rsidRDefault="00D9281C">
      <w:pPr>
        <w:pStyle w:val="Akapitzlist"/>
        <w:numPr>
          <w:ilvl w:val="0"/>
          <w:numId w:val="54"/>
        </w:numPr>
        <w:jc w:val="both"/>
        <w:rPr>
          <w:rFonts w:ascii="Cambria" w:hAnsi="Cambria"/>
          <w:sz w:val="24"/>
          <w:szCs w:val="24"/>
        </w:rPr>
      </w:pPr>
      <w:r w:rsidRPr="00202EC9">
        <w:rPr>
          <w:rFonts w:ascii="Cambria" w:hAnsi="Cambria"/>
          <w:sz w:val="24"/>
          <w:szCs w:val="24"/>
        </w:rPr>
        <w:t xml:space="preserve">innych dokumentów </w:t>
      </w:r>
    </w:p>
    <w:p w14:paraId="148D70AB" w14:textId="77777777" w:rsidR="00D9289F" w:rsidRPr="00202EC9" w:rsidRDefault="00D9281C">
      <w:pPr>
        <w:pStyle w:val="Akapitzlist"/>
        <w:numPr>
          <w:ilvl w:val="0"/>
          <w:numId w:val="41"/>
        </w:numPr>
        <w:spacing w:after="0"/>
        <w:jc w:val="both"/>
        <w:rPr>
          <w:rFonts w:ascii="Cambria" w:hAnsi="Cambria"/>
          <w:sz w:val="24"/>
          <w:szCs w:val="24"/>
        </w:rPr>
      </w:pPr>
      <w:r w:rsidRPr="00202EC9">
        <w:rPr>
          <w:rFonts w:ascii="Cambria" w:hAnsi="Cambria"/>
          <w:sz w:val="24"/>
          <w:szCs w:val="24"/>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r w:rsidR="00D9289F" w:rsidRPr="00202EC9">
        <w:rPr>
          <w:rFonts w:ascii="Cambria" w:hAnsi="Cambria" w:cs="Calibri"/>
          <w:sz w:val="24"/>
          <w:szCs w:val="24"/>
        </w:rPr>
        <w:t>żądania wyjaśnień w przypadku wątpliwości w zakresie potwierdzenia spełniania ww. wymogów,</w:t>
      </w:r>
    </w:p>
    <w:p w14:paraId="11281B47" w14:textId="77777777" w:rsidR="00A671E3" w:rsidRPr="00202EC9" w:rsidRDefault="00D9289F">
      <w:pPr>
        <w:pStyle w:val="gmail-msolistparagraph"/>
        <w:numPr>
          <w:ilvl w:val="0"/>
          <w:numId w:val="41"/>
        </w:numPr>
        <w:spacing w:before="0" w:beforeAutospacing="0" w:after="0" w:afterAutospacing="0" w:line="276" w:lineRule="auto"/>
        <w:jc w:val="both"/>
        <w:rPr>
          <w:rFonts w:ascii="Cambria" w:hAnsi="Cambria" w:cs="Calibri"/>
        </w:rPr>
      </w:pPr>
      <w:r w:rsidRPr="00202EC9">
        <w:rPr>
          <w:rFonts w:ascii="Cambria" w:hAnsi="Cambria" w:cs="Calibri"/>
        </w:rPr>
        <w:t>przeprowadzania kontroli na miejscu wykonywania świadczenia.</w:t>
      </w:r>
    </w:p>
    <w:p w14:paraId="4AAB2D63" w14:textId="77777777" w:rsidR="00A671E3" w:rsidRPr="00202EC9" w:rsidRDefault="00A671E3">
      <w:pPr>
        <w:widowControl/>
        <w:numPr>
          <w:ilvl w:val="0"/>
          <w:numId w:val="31"/>
        </w:numPr>
        <w:suppressAutoHyphens w:val="0"/>
        <w:autoSpaceDE w:val="0"/>
        <w:autoSpaceDN w:val="0"/>
        <w:spacing w:after="0"/>
        <w:ind w:left="426" w:hanging="426"/>
        <w:contextualSpacing/>
        <w:textAlignment w:val="auto"/>
        <w:rPr>
          <w:rFonts w:ascii="Cambria" w:hAnsi="Cambria"/>
          <w:sz w:val="24"/>
          <w:szCs w:val="24"/>
        </w:rPr>
      </w:pPr>
      <w:r w:rsidRPr="00202EC9">
        <w:rPr>
          <w:rFonts w:ascii="Cambria" w:eastAsia="Calibri" w:hAnsi="Cambria"/>
          <w:sz w:val="24"/>
          <w:szCs w:val="24"/>
        </w:rPr>
        <w:t xml:space="preserve">Wykonawca zobowiązany jest do informowania Zamawiającego o każdym przypadku zmiany </w:t>
      </w:r>
      <w:r w:rsidR="0004391E" w:rsidRPr="00202EC9">
        <w:rPr>
          <w:rFonts w:ascii="Cambria" w:eastAsia="Calibri" w:hAnsi="Cambria"/>
          <w:sz w:val="24"/>
          <w:szCs w:val="24"/>
        </w:rPr>
        <w:t xml:space="preserve">formy </w:t>
      </w:r>
      <w:r w:rsidRPr="00202EC9">
        <w:rPr>
          <w:rFonts w:ascii="Cambria" w:eastAsia="Calibri" w:hAnsi="Cambria"/>
          <w:sz w:val="24"/>
          <w:szCs w:val="24"/>
        </w:rPr>
        <w:t>zatrudnienia osób wykonujących ww. czynności nie później niż w terminie 5 dni od dokonania takiej zmiany.</w:t>
      </w:r>
    </w:p>
    <w:p w14:paraId="23F90A74" w14:textId="77777777" w:rsidR="00A671E3" w:rsidRPr="00202EC9" w:rsidRDefault="00A671E3">
      <w:pPr>
        <w:pStyle w:val="gmail-msolistparagraph"/>
        <w:numPr>
          <w:ilvl w:val="0"/>
          <w:numId w:val="31"/>
        </w:numPr>
        <w:spacing w:before="0" w:beforeAutospacing="0" w:after="0" w:afterAutospacing="0" w:line="276" w:lineRule="auto"/>
        <w:ind w:left="426" w:hanging="426"/>
        <w:jc w:val="both"/>
        <w:rPr>
          <w:rFonts w:ascii="Cambria" w:hAnsi="Cambria" w:cs="Calibri"/>
        </w:rPr>
      </w:pPr>
      <w:r w:rsidRPr="00202EC9">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2412D5AA" w14:textId="77777777" w:rsidR="00A671E3" w:rsidRPr="00202EC9" w:rsidRDefault="00A671E3">
      <w:pPr>
        <w:pStyle w:val="gmail-msolistparagraph"/>
        <w:numPr>
          <w:ilvl w:val="0"/>
          <w:numId w:val="31"/>
        </w:numPr>
        <w:spacing w:before="0" w:beforeAutospacing="0" w:after="0" w:afterAutospacing="0" w:line="276" w:lineRule="auto"/>
        <w:ind w:left="426" w:hanging="426"/>
        <w:jc w:val="both"/>
        <w:rPr>
          <w:rFonts w:ascii="Cambria" w:hAnsi="Cambria" w:cs="Calibri"/>
        </w:rPr>
      </w:pPr>
      <w:r w:rsidRPr="00202EC9">
        <w:rPr>
          <w:rFonts w:ascii="Cambria" w:hAnsi="Cambria" w:cs="Calibri"/>
        </w:rPr>
        <w:lastRenderedPageBreak/>
        <w:t>W trakcie realizacji zamówienia na każde wezwanie zamawiającego w wyznaczonym w tym wezwaniu terminie wykonawca przedłoży zamawiającemu aktualne dokumenty wskazane w ust. 2.</w:t>
      </w:r>
    </w:p>
    <w:p w14:paraId="019BA637" w14:textId="77777777" w:rsidR="00A671E3" w:rsidRPr="00202EC9"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rPr>
      </w:pPr>
      <w:r w:rsidRPr="00202EC9">
        <w:rPr>
          <w:rFonts w:ascii="Cambria" w:eastAsia="Calibri" w:hAnsi="Cambria"/>
          <w:sz w:val="24"/>
          <w:szCs w:val="24"/>
        </w:rPr>
        <w:t xml:space="preserve">W przypadku niewywiązania się z obowiązków, o których mowa w ust. </w:t>
      </w:r>
      <w:r w:rsidR="00D9289F" w:rsidRPr="00202EC9">
        <w:rPr>
          <w:rFonts w:ascii="Cambria" w:eastAsia="Calibri" w:hAnsi="Cambria"/>
          <w:sz w:val="24"/>
          <w:szCs w:val="24"/>
        </w:rPr>
        <w:t>1</w:t>
      </w:r>
      <w:r w:rsidR="004240BF" w:rsidRPr="00202EC9">
        <w:rPr>
          <w:rFonts w:ascii="Cambria" w:eastAsia="Calibri" w:hAnsi="Cambria"/>
          <w:sz w:val="24"/>
          <w:szCs w:val="24"/>
        </w:rPr>
        <w:t>-3 lub</w:t>
      </w:r>
      <w:r w:rsidRPr="00202EC9">
        <w:rPr>
          <w:rFonts w:ascii="Cambria" w:eastAsia="Calibri" w:hAnsi="Cambria"/>
          <w:sz w:val="24"/>
          <w:szCs w:val="24"/>
        </w:rPr>
        <w:t xml:space="preserve"> </w:t>
      </w:r>
      <w:r w:rsidR="00D9289F" w:rsidRPr="00202EC9">
        <w:rPr>
          <w:rFonts w:ascii="Cambria" w:eastAsia="Calibri" w:hAnsi="Cambria"/>
          <w:sz w:val="24"/>
          <w:szCs w:val="24"/>
        </w:rPr>
        <w:t>5</w:t>
      </w:r>
      <w:r w:rsidRPr="00202EC9">
        <w:rPr>
          <w:rFonts w:ascii="Cambria" w:eastAsia="Calibri" w:hAnsi="Cambria"/>
          <w:sz w:val="24"/>
          <w:szCs w:val="24"/>
        </w:rPr>
        <w:t>, Wykonawca zobowiązany będzie do zapłaty</w:t>
      </w:r>
      <w:r w:rsidR="00D41AFF" w:rsidRPr="00202EC9">
        <w:rPr>
          <w:rFonts w:ascii="Cambria" w:eastAsia="Calibri" w:hAnsi="Cambria"/>
          <w:sz w:val="24"/>
          <w:szCs w:val="24"/>
        </w:rPr>
        <w:t xml:space="preserve"> właściwej</w:t>
      </w:r>
      <w:r w:rsidRPr="00202EC9">
        <w:rPr>
          <w:rFonts w:ascii="Cambria" w:eastAsia="Calibri" w:hAnsi="Cambria"/>
          <w:sz w:val="24"/>
          <w:szCs w:val="24"/>
        </w:rPr>
        <w:t xml:space="preserve"> kary</w:t>
      </w:r>
      <w:r w:rsidR="007365BF" w:rsidRPr="00202EC9">
        <w:rPr>
          <w:rFonts w:ascii="Cambria" w:eastAsia="Calibri" w:hAnsi="Cambria"/>
          <w:sz w:val="24"/>
          <w:szCs w:val="24"/>
        </w:rPr>
        <w:t xml:space="preserve"> umownej wskazanej</w:t>
      </w:r>
      <w:r w:rsidRPr="00202EC9">
        <w:rPr>
          <w:rFonts w:ascii="Cambria" w:eastAsia="Calibri" w:hAnsi="Cambria"/>
          <w:sz w:val="24"/>
          <w:szCs w:val="24"/>
        </w:rPr>
        <w:t xml:space="preserve"> </w:t>
      </w:r>
      <w:r w:rsidR="00D41AFF" w:rsidRPr="00202EC9">
        <w:rPr>
          <w:rFonts w:ascii="Cambria" w:eastAsia="Calibri" w:hAnsi="Cambria"/>
          <w:sz w:val="24"/>
          <w:szCs w:val="24"/>
        </w:rPr>
        <w:br/>
      </w:r>
      <w:r w:rsidRPr="00202EC9">
        <w:rPr>
          <w:rFonts w:ascii="Cambria" w:eastAsia="Calibri" w:hAnsi="Cambria"/>
          <w:sz w:val="24"/>
          <w:szCs w:val="24"/>
        </w:rPr>
        <w:t>w § 1</w:t>
      </w:r>
      <w:r w:rsidR="00BD0F7F" w:rsidRPr="00202EC9">
        <w:rPr>
          <w:rFonts w:ascii="Cambria" w:eastAsia="Calibri" w:hAnsi="Cambria"/>
          <w:sz w:val="24"/>
          <w:szCs w:val="24"/>
        </w:rPr>
        <w:t>4</w:t>
      </w:r>
      <w:r w:rsidRPr="00202EC9">
        <w:rPr>
          <w:rFonts w:ascii="Cambria" w:eastAsia="Calibri" w:hAnsi="Cambria"/>
          <w:sz w:val="24"/>
          <w:szCs w:val="24"/>
        </w:rPr>
        <w:t xml:space="preserve"> umowy</w:t>
      </w:r>
      <w:r w:rsidR="00D41AFF" w:rsidRPr="00202EC9">
        <w:rPr>
          <w:rFonts w:ascii="Cambria" w:eastAsia="Calibri" w:hAnsi="Cambria"/>
          <w:sz w:val="24"/>
          <w:szCs w:val="24"/>
        </w:rPr>
        <w:t>.</w:t>
      </w:r>
      <w:r w:rsidRPr="00202EC9">
        <w:rPr>
          <w:rFonts w:ascii="Cambria" w:eastAsia="Calibri" w:hAnsi="Cambria"/>
          <w:sz w:val="24"/>
          <w:szCs w:val="24"/>
        </w:rPr>
        <w:t xml:space="preserve"> </w:t>
      </w:r>
    </w:p>
    <w:p w14:paraId="4B443C16" w14:textId="77777777" w:rsidR="00A671E3" w:rsidRPr="00202EC9"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rPr>
      </w:pPr>
      <w:r w:rsidRPr="00202EC9">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13C1E300" w14:textId="77777777" w:rsidR="00A671E3" w:rsidRPr="00202EC9"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102E2F20" w14:textId="77777777" w:rsidR="00A671E3" w:rsidRPr="00202EC9" w:rsidRDefault="00A671E3" w:rsidP="00202EC9">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202EC9">
        <w:rPr>
          <w:rFonts w:ascii="Cambria" w:eastAsia="Calibri" w:hAnsi="Cambria"/>
          <w:b/>
          <w:bCs/>
          <w:sz w:val="24"/>
          <w:szCs w:val="24"/>
          <w:lang w:eastAsia="en-US"/>
        </w:rPr>
        <w:t>§ 1</w:t>
      </w:r>
      <w:r w:rsidR="00C54992">
        <w:rPr>
          <w:rFonts w:ascii="Cambria" w:eastAsia="Calibri" w:hAnsi="Cambria"/>
          <w:b/>
          <w:bCs/>
          <w:sz w:val="24"/>
          <w:szCs w:val="24"/>
          <w:lang w:eastAsia="en-US"/>
        </w:rPr>
        <w:t>2</w:t>
      </w:r>
    </w:p>
    <w:p w14:paraId="56D293F9" w14:textId="77777777" w:rsidR="00A671E3" w:rsidRPr="00202EC9" w:rsidRDefault="00A671E3" w:rsidP="00202EC9">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202EC9">
        <w:rPr>
          <w:rFonts w:ascii="Cambria" w:eastAsia="Calibri" w:hAnsi="Cambria"/>
          <w:b/>
          <w:bCs/>
          <w:sz w:val="24"/>
          <w:szCs w:val="24"/>
          <w:lang w:eastAsia="en-US"/>
        </w:rPr>
        <w:t>Kary umowne</w:t>
      </w:r>
    </w:p>
    <w:p w14:paraId="67839DE2" w14:textId="77777777" w:rsidR="00A671E3" w:rsidRPr="00202EC9" w:rsidRDefault="00A671E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 xml:space="preserve">Wykonawca zobowiązany jest do zapłaty Zamawiającemu kar umownych </w:t>
      </w:r>
      <w:r w:rsidR="00EB0318" w:rsidRPr="00202EC9">
        <w:rPr>
          <w:rFonts w:ascii="Cambria" w:eastAsia="Calibri" w:hAnsi="Cambria"/>
          <w:sz w:val="24"/>
          <w:szCs w:val="24"/>
          <w:lang w:eastAsia="en-US"/>
        </w:rPr>
        <w:t xml:space="preserve">                                      </w:t>
      </w:r>
      <w:r w:rsidRPr="00202EC9">
        <w:rPr>
          <w:rFonts w:ascii="Cambria" w:eastAsia="Calibri" w:hAnsi="Cambria"/>
          <w:sz w:val="24"/>
          <w:szCs w:val="24"/>
          <w:lang w:eastAsia="en-US"/>
        </w:rPr>
        <w:t>w następujących przypadkach:</w:t>
      </w:r>
    </w:p>
    <w:p w14:paraId="3F4CCC8E" w14:textId="77777777" w:rsidR="00A671E3" w:rsidRPr="00202EC9"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u w:val="single"/>
          <w:lang w:eastAsia="en-US"/>
        </w:rPr>
      </w:pPr>
      <w:r w:rsidRPr="00202EC9">
        <w:rPr>
          <w:rFonts w:ascii="Cambria" w:eastAsia="Calibri" w:hAnsi="Cambria"/>
          <w:sz w:val="24"/>
          <w:szCs w:val="24"/>
          <w:lang w:eastAsia="en-US"/>
        </w:rPr>
        <w:t xml:space="preserve">za zwłokę w wykonaniu przedmiotu umowy – w wysokości </w:t>
      </w:r>
      <w:r w:rsidR="00EB0318" w:rsidRPr="00202EC9">
        <w:rPr>
          <w:rFonts w:ascii="Cambria" w:eastAsia="Calibri" w:hAnsi="Cambria"/>
          <w:sz w:val="24"/>
          <w:szCs w:val="24"/>
          <w:lang w:eastAsia="en-US"/>
        </w:rPr>
        <w:t>0,</w:t>
      </w:r>
      <w:r w:rsidR="00202EC9" w:rsidRPr="00202EC9">
        <w:rPr>
          <w:rFonts w:ascii="Cambria" w:eastAsia="Calibri" w:hAnsi="Cambria"/>
          <w:sz w:val="24"/>
          <w:szCs w:val="24"/>
          <w:lang w:eastAsia="en-US"/>
        </w:rPr>
        <w:t>1</w:t>
      </w:r>
      <w:r w:rsidR="00BD0F7F" w:rsidRPr="00202EC9">
        <w:rPr>
          <w:rFonts w:ascii="Cambria" w:eastAsia="Calibri" w:hAnsi="Cambria"/>
          <w:sz w:val="24"/>
          <w:szCs w:val="24"/>
          <w:lang w:eastAsia="en-US"/>
        </w:rPr>
        <w:t xml:space="preserve"> </w:t>
      </w:r>
      <w:r w:rsidRPr="00202EC9">
        <w:rPr>
          <w:rFonts w:ascii="Cambria" w:eastAsia="Calibri" w:hAnsi="Cambria"/>
          <w:sz w:val="24"/>
          <w:szCs w:val="24"/>
          <w:lang w:eastAsia="en-US"/>
        </w:rPr>
        <w:t>% wynagrodzenia brutto, o którym mowa § 3 ust. 1 umowy za każdy dzień zwłoki, liczony od terminu określonego w § 2 ust. 1 umowy,</w:t>
      </w:r>
    </w:p>
    <w:p w14:paraId="00503B2E" w14:textId="77777777" w:rsidR="00A671E3" w:rsidRPr="00D53D7A"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za zwłokę w usuwaniu wad lub usterek w przedmiocie zamówienia</w:t>
      </w:r>
      <w:r w:rsidR="00202EC9">
        <w:rPr>
          <w:rFonts w:ascii="Cambria" w:eastAsia="Calibri" w:hAnsi="Cambria"/>
          <w:sz w:val="24"/>
          <w:szCs w:val="24"/>
          <w:lang w:eastAsia="en-US"/>
        </w:rPr>
        <w:t xml:space="preserve"> </w:t>
      </w:r>
      <w:r w:rsidRPr="00202EC9">
        <w:rPr>
          <w:rFonts w:ascii="Cambria" w:eastAsia="Calibri" w:hAnsi="Cambria"/>
          <w:sz w:val="24"/>
          <w:szCs w:val="24"/>
          <w:lang w:eastAsia="en-US"/>
        </w:rPr>
        <w:t xml:space="preserve">– w wysokości </w:t>
      </w:r>
      <w:r w:rsidR="00EB0318" w:rsidRPr="00202EC9">
        <w:rPr>
          <w:rFonts w:ascii="Cambria" w:eastAsia="Calibri" w:hAnsi="Cambria"/>
          <w:sz w:val="24"/>
          <w:szCs w:val="24"/>
          <w:lang w:eastAsia="en-US"/>
        </w:rPr>
        <w:t>0,</w:t>
      </w:r>
      <w:r w:rsidR="00E02365" w:rsidRPr="00202EC9">
        <w:rPr>
          <w:rFonts w:ascii="Cambria" w:eastAsia="Calibri" w:hAnsi="Cambria"/>
          <w:sz w:val="24"/>
          <w:szCs w:val="24"/>
          <w:lang w:eastAsia="en-US"/>
        </w:rPr>
        <w:t>1</w:t>
      </w:r>
      <w:r w:rsidR="00BD0F7F" w:rsidRPr="00202EC9">
        <w:rPr>
          <w:rFonts w:ascii="Cambria" w:eastAsia="Calibri" w:hAnsi="Cambria"/>
          <w:sz w:val="24"/>
          <w:szCs w:val="24"/>
          <w:lang w:eastAsia="en-US"/>
        </w:rPr>
        <w:t xml:space="preserve"> % </w:t>
      </w:r>
      <w:r w:rsidRPr="00202EC9">
        <w:rPr>
          <w:rFonts w:ascii="Cambria" w:eastAsia="Calibri" w:hAnsi="Cambria"/>
          <w:sz w:val="24"/>
          <w:szCs w:val="24"/>
          <w:lang w:eastAsia="en-US"/>
        </w:rPr>
        <w:t xml:space="preserve">wynagrodzenia brutto o którym mowa § 3 ust. 1 umowy za każdy dzień zwłoki, liczony od terminu wyznaczonego przez Zamawiającego </w:t>
      </w:r>
      <w:r w:rsidRPr="00D53D7A">
        <w:rPr>
          <w:rFonts w:ascii="Cambria" w:eastAsia="Calibri" w:hAnsi="Cambria"/>
          <w:sz w:val="24"/>
          <w:szCs w:val="24"/>
          <w:lang w:eastAsia="en-US"/>
        </w:rPr>
        <w:t>na usunięcie wad lub usterek,</w:t>
      </w:r>
    </w:p>
    <w:p w14:paraId="20FB1427" w14:textId="77777777" w:rsidR="00A671E3" w:rsidRPr="00D53D7A"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D53D7A">
        <w:rPr>
          <w:rFonts w:ascii="Cambria" w:eastAsia="Calibri" w:hAnsi="Cambria"/>
          <w:sz w:val="24"/>
          <w:szCs w:val="24"/>
          <w:lang w:eastAsia="en-US"/>
        </w:rPr>
        <w:t xml:space="preserve">za zwłokę w usuwaniu wad fizycznych lub </w:t>
      </w:r>
      <w:r w:rsidR="00BD0F7F" w:rsidRPr="00D53D7A">
        <w:rPr>
          <w:rFonts w:ascii="Cambria" w:eastAsia="Calibri" w:hAnsi="Cambria"/>
          <w:sz w:val="24"/>
          <w:szCs w:val="24"/>
          <w:lang w:eastAsia="en-US"/>
        </w:rPr>
        <w:t>jakościowych</w:t>
      </w:r>
      <w:r w:rsidRPr="00D53D7A">
        <w:rPr>
          <w:rFonts w:ascii="Cambria" w:eastAsia="Calibri" w:hAnsi="Cambria"/>
          <w:sz w:val="24"/>
          <w:szCs w:val="24"/>
          <w:lang w:eastAsia="en-US"/>
        </w:rPr>
        <w:t xml:space="preserve"> w wysokości </w:t>
      </w:r>
      <w:r w:rsidR="00E02365" w:rsidRPr="00D53D7A">
        <w:rPr>
          <w:rFonts w:ascii="Cambria" w:eastAsia="Calibri" w:hAnsi="Cambria"/>
          <w:sz w:val="24"/>
          <w:szCs w:val="24"/>
          <w:lang w:eastAsia="en-US"/>
        </w:rPr>
        <w:t>0,01</w:t>
      </w:r>
      <w:r w:rsidR="00BD0F7F" w:rsidRPr="00D53D7A">
        <w:rPr>
          <w:rFonts w:ascii="Cambria" w:eastAsia="Calibri" w:hAnsi="Cambria"/>
          <w:sz w:val="24"/>
          <w:szCs w:val="24"/>
          <w:lang w:eastAsia="en-US"/>
        </w:rPr>
        <w:t xml:space="preserve"> </w:t>
      </w:r>
      <w:r w:rsidRPr="00D53D7A">
        <w:rPr>
          <w:rFonts w:ascii="Cambria" w:eastAsia="Calibri" w:hAnsi="Cambria"/>
          <w:sz w:val="24"/>
          <w:szCs w:val="24"/>
          <w:lang w:eastAsia="en-US"/>
        </w:rPr>
        <w:t xml:space="preserve">% wynagrodzenia brutto, o którym mowa § 3 ust. 1 umowy za każdy dzień zwłoki, liczonej od terminu wyznaczonego przez Zamawiającego na usunięcie wad i usterek, </w:t>
      </w:r>
    </w:p>
    <w:p w14:paraId="5B40D7BC" w14:textId="77777777" w:rsidR="00A671E3" w:rsidRPr="00D53D7A"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D53D7A">
        <w:rPr>
          <w:rFonts w:ascii="Cambria" w:eastAsia="Calibri" w:hAnsi="Cambria"/>
          <w:sz w:val="24"/>
          <w:szCs w:val="24"/>
          <w:lang w:eastAsia="en-US"/>
        </w:rPr>
        <w:t xml:space="preserve">w każdym przypadku braku zapłaty należnego wynagrodzenia podwykonawcom lub dalszym podwykonawcom, którego skutkiem będzie bezpośrednia zapłata, o której mowa w § 5 ust. </w:t>
      </w:r>
      <w:r w:rsidR="001E1B89" w:rsidRPr="00D53D7A">
        <w:rPr>
          <w:rFonts w:ascii="Cambria" w:eastAsia="Calibri" w:hAnsi="Cambria"/>
          <w:sz w:val="24"/>
          <w:szCs w:val="24"/>
          <w:lang w:eastAsia="en-US"/>
        </w:rPr>
        <w:t>8</w:t>
      </w:r>
      <w:r w:rsidRPr="00D53D7A">
        <w:rPr>
          <w:rFonts w:ascii="Cambria" w:eastAsia="Calibri" w:hAnsi="Cambria"/>
          <w:sz w:val="24"/>
          <w:szCs w:val="24"/>
          <w:lang w:eastAsia="en-US"/>
        </w:rPr>
        <w:t xml:space="preserve"> umowy – w wysokości </w:t>
      </w:r>
      <w:r w:rsidR="00E02365" w:rsidRPr="00D53D7A">
        <w:rPr>
          <w:rFonts w:ascii="Cambria" w:eastAsia="Calibri" w:hAnsi="Cambria"/>
          <w:sz w:val="24"/>
          <w:szCs w:val="24"/>
          <w:lang w:eastAsia="en-US"/>
        </w:rPr>
        <w:t>1 000,00</w:t>
      </w:r>
      <w:r w:rsidR="00C610E2" w:rsidRPr="00D53D7A">
        <w:rPr>
          <w:rFonts w:ascii="Cambria" w:eastAsia="Calibri" w:hAnsi="Cambria"/>
          <w:sz w:val="24"/>
          <w:szCs w:val="24"/>
          <w:lang w:eastAsia="en-US"/>
        </w:rPr>
        <w:t xml:space="preserve"> </w:t>
      </w:r>
      <w:r w:rsidRPr="00D53D7A">
        <w:rPr>
          <w:rFonts w:ascii="Cambria" w:eastAsia="Calibri" w:hAnsi="Cambria"/>
          <w:sz w:val="24"/>
          <w:szCs w:val="24"/>
          <w:lang w:eastAsia="en-US"/>
        </w:rPr>
        <w:t xml:space="preserve">zł. </w:t>
      </w:r>
    </w:p>
    <w:p w14:paraId="61A13F08" w14:textId="77777777" w:rsidR="00A671E3" w:rsidRPr="00D53D7A"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D53D7A">
        <w:rPr>
          <w:rFonts w:ascii="Cambria" w:eastAsia="Calibri" w:hAnsi="Cambria"/>
          <w:sz w:val="24"/>
          <w:szCs w:val="24"/>
          <w:lang w:eastAsia="en-US"/>
        </w:rPr>
        <w:t xml:space="preserve">w każdym przypadku nieterminowej zapłaty wynagrodzenia należnego podwykonawcom lub dalszym podwykonawcom – w wysokości </w:t>
      </w:r>
      <w:r w:rsidR="00E02365" w:rsidRPr="00D53D7A">
        <w:rPr>
          <w:rFonts w:ascii="Cambria" w:eastAsia="Calibri" w:hAnsi="Cambria"/>
          <w:sz w:val="24"/>
          <w:szCs w:val="24"/>
          <w:lang w:eastAsia="en-US"/>
        </w:rPr>
        <w:t>0,</w:t>
      </w:r>
      <w:r w:rsidR="0007712A" w:rsidRPr="00D53D7A">
        <w:rPr>
          <w:rFonts w:ascii="Cambria" w:eastAsia="Calibri" w:hAnsi="Cambria"/>
          <w:sz w:val="24"/>
          <w:szCs w:val="24"/>
          <w:lang w:eastAsia="en-US"/>
        </w:rPr>
        <w:t xml:space="preserve"> </w:t>
      </w:r>
      <w:r w:rsidR="00E02365" w:rsidRPr="00D53D7A">
        <w:rPr>
          <w:rFonts w:ascii="Cambria" w:eastAsia="Calibri" w:hAnsi="Cambria"/>
          <w:sz w:val="24"/>
          <w:szCs w:val="24"/>
          <w:lang w:eastAsia="en-US"/>
        </w:rPr>
        <w:t xml:space="preserve">5 </w:t>
      </w:r>
      <w:r w:rsidR="00F47806" w:rsidRPr="00D53D7A">
        <w:rPr>
          <w:rFonts w:ascii="Cambria" w:eastAsia="Calibri" w:hAnsi="Cambria"/>
          <w:sz w:val="24"/>
          <w:szCs w:val="24"/>
          <w:lang w:eastAsia="en-US"/>
        </w:rPr>
        <w:t>%</w:t>
      </w:r>
      <w:r w:rsidRPr="00D53D7A">
        <w:rPr>
          <w:rFonts w:ascii="Cambria" w:eastAsia="Calibri" w:hAnsi="Cambria"/>
          <w:sz w:val="24"/>
          <w:szCs w:val="24"/>
          <w:lang w:eastAsia="en-US"/>
        </w:rPr>
        <w:t xml:space="preserve"> </w:t>
      </w:r>
      <w:r w:rsidR="00F47806" w:rsidRPr="00D53D7A">
        <w:rPr>
          <w:rFonts w:ascii="Cambria" w:eastAsia="Calibri" w:hAnsi="Cambria"/>
          <w:sz w:val="24"/>
          <w:szCs w:val="24"/>
          <w:lang w:eastAsia="en-US"/>
        </w:rPr>
        <w:t>kwoty, z której zapłatą w zwłoce pozostaje Wykonawca,</w:t>
      </w:r>
      <w:r w:rsidRPr="00D53D7A">
        <w:rPr>
          <w:rFonts w:ascii="Cambria" w:eastAsia="Calibri" w:hAnsi="Cambria"/>
          <w:sz w:val="24"/>
          <w:szCs w:val="24"/>
          <w:lang w:eastAsia="en-US"/>
        </w:rPr>
        <w:t xml:space="preserve"> za każdy dzień zwłoki;</w:t>
      </w:r>
    </w:p>
    <w:p w14:paraId="01FBF9CA" w14:textId="77777777" w:rsidR="00A671E3" w:rsidRPr="00D53D7A" w:rsidRDefault="00A671E3">
      <w:pPr>
        <w:widowControl/>
        <w:numPr>
          <w:ilvl w:val="0"/>
          <w:numId w:val="33"/>
        </w:numPr>
        <w:suppressAutoHyphens w:val="0"/>
        <w:autoSpaceDE w:val="0"/>
        <w:autoSpaceDN w:val="0"/>
        <w:spacing w:after="0"/>
        <w:ind w:left="1134" w:hanging="425"/>
        <w:contextualSpacing/>
        <w:textAlignment w:val="auto"/>
        <w:rPr>
          <w:rFonts w:ascii="Cambria" w:hAnsi="Cambria"/>
          <w:sz w:val="24"/>
          <w:szCs w:val="24"/>
        </w:rPr>
      </w:pPr>
      <w:r w:rsidRPr="00D53D7A">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07712A" w:rsidRPr="00D53D7A">
        <w:rPr>
          <w:rFonts w:ascii="Cambria" w:eastAsia="Calibri" w:hAnsi="Cambria"/>
          <w:sz w:val="24"/>
          <w:szCs w:val="24"/>
          <w:lang w:eastAsia="en-US"/>
        </w:rPr>
        <w:t>10 000,00</w:t>
      </w:r>
      <w:r w:rsidR="00C610E2" w:rsidRPr="00D53D7A">
        <w:rPr>
          <w:rFonts w:ascii="Cambria" w:eastAsia="Calibri" w:hAnsi="Cambria"/>
          <w:sz w:val="24"/>
          <w:szCs w:val="24"/>
          <w:lang w:eastAsia="en-US"/>
        </w:rPr>
        <w:t xml:space="preserve"> </w:t>
      </w:r>
      <w:r w:rsidRPr="00D53D7A">
        <w:rPr>
          <w:rFonts w:ascii="Cambria" w:eastAsia="Calibri" w:hAnsi="Cambria"/>
          <w:sz w:val="24"/>
          <w:szCs w:val="24"/>
          <w:lang w:eastAsia="en-US"/>
        </w:rPr>
        <w:t xml:space="preserve">zł za każdy stwierdzony przypadek, </w:t>
      </w:r>
    </w:p>
    <w:p w14:paraId="3AAA72BB" w14:textId="77777777" w:rsidR="00A671E3" w:rsidRPr="00D53D7A"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D53D7A">
        <w:rPr>
          <w:rFonts w:ascii="Cambria" w:eastAsia="Calibri" w:hAnsi="Cambria"/>
          <w:sz w:val="24"/>
          <w:szCs w:val="24"/>
          <w:lang w:eastAsia="en-US"/>
        </w:rPr>
        <w:t xml:space="preserve">w każdym przypadku nieprzedłożenia w terminie poświadczonej za zgodność z oryginałem kopii umowy o podwykonawstwo lub jej zmiany – w wysokości </w:t>
      </w:r>
      <w:r w:rsidR="00AC55DD" w:rsidRPr="00D53D7A">
        <w:rPr>
          <w:rFonts w:ascii="Cambria" w:eastAsia="Calibri" w:hAnsi="Cambria"/>
          <w:sz w:val="24"/>
          <w:szCs w:val="24"/>
          <w:lang w:eastAsia="en-US"/>
        </w:rPr>
        <w:t xml:space="preserve"> </w:t>
      </w:r>
      <w:r w:rsidR="0007712A" w:rsidRPr="00D53D7A">
        <w:rPr>
          <w:rFonts w:ascii="Cambria" w:eastAsia="Calibri" w:hAnsi="Cambria"/>
          <w:sz w:val="24"/>
          <w:szCs w:val="24"/>
          <w:lang w:eastAsia="en-US"/>
        </w:rPr>
        <w:t>10 000,00</w:t>
      </w:r>
      <w:r w:rsidR="00C610E2" w:rsidRPr="00D53D7A">
        <w:rPr>
          <w:rFonts w:ascii="Cambria" w:eastAsia="Calibri" w:hAnsi="Cambria"/>
          <w:sz w:val="24"/>
          <w:szCs w:val="24"/>
          <w:lang w:eastAsia="en-US"/>
        </w:rPr>
        <w:t xml:space="preserve"> </w:t>
      </w:r>
      <w:r w:rsidRPr="00D53D7A">
        <w:rPr>
          <w:rFonts w:ascii="Cambria" w:eastAsia="Calibri" w:hAnsi="Cambria"/>
          <w:sz w:val="24"/>
          <w:szCs w:val="24"/>
          <w:lang w:eastAsia="en-US"/>
        </w:rPr>
        <w:t>zł za każdy stwierdzony przypadek,</w:t>
      </w:r>
    </w:p>
    <w:p w14:paraId="38003A31" w14:textId="77777777" w:rsidR="00A671E3" w:rsidRPr="00761840"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761840">
        <w:rPr>
          <w:rFonts w:ascii="Cambria" w:eastAsia="Calibri" w:hAnsi="Cambria"/>
          <w:sz w:val="24"/>
          <w:szCs w:val="24"/>
          <w:lang w:eastAsia="en-US"/>
        </w:rPr>
        <w:lastRenderedPageBreak/>
        <w:t xml:space="preserve">w każdym przypadku braku zmiany umowy o podwykonawstwo w zakresie terminu zapłaty – w wysokości </w:t>
      </w:r>
      <w:r w:rsidR="0007712A" w:rsidRPr="00761840">
        <w:rPr>
          <w:rFonts w:ascii="Cambria" w:eastAsia="Calibri" w:hAnsi="Cambria"/>
          <w:sz w:val="24"/>
          <w:szCs w:val="24"/>
          <w:lang w:eastAsia="en-US"/>
        </w:rPr>
        <w:t>5 000,00</w:t>
      </w:r>
      <w:r w:rsidR="001C1FBF" w:rsidRPr="00761840">
        <w:rPr>
          <w:rFonts w:ascii="Cambria" w:eastAsia="Calibri" w:hAnsi="Cambria"/>
          <w:sz w:val="24"/>
          <w:szCs w:val="24"/>
          <w:lang w:eastAsia="en-US"/>
        </w:rPr>
        <w:t xml:space="preserve"> </w:t>
      </w:r>
      <w:r w:rsidRPr="00761840">
        <w:rPr>
          <w:rFonts w:ascii="Cambria" w:eastAsia="Calibri" w:hAnsi="Cambria"/>
          <w:sz w:val="24"/>
          <w:szCs w:val="24"/>
          <w:lang w:eastAsia="en-US"/>
        </w:rPr>
        <w:t>zł za każdy dzień zwłoki</w:t>
      </w:r>
      <w:r w:rsidR="00761840">
        <w:rPr>
          <w:rFonts w:ascii="Cambria" w:eastAsia="Calibri" w:hAnsi="Cambria"/>
          <w:sz w:val="24"/>
          <w:szCs w:val="24"/>
          <w:lang w:eastAsia="en-US"/>
        </w:rPr>
        <w:t>,</w:t>
      </w:r>
    </w:p>
    <w:p w14:paraId="7BC53480" w14:textId="77777777" w:rsidR="00A671E3" w:rsidRPr="00C54992"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C54992">
        <w:rPr>
          <w:rFonts w:ascii="Cambria" w:eastAsia="Calibri" w:hAnsi="Cambria"/>
          <w:sz w:val="24"/>
          <w:szCs w:val="24"/>
          <w:lang w:eastAsia="en-US"/>
        </w:rPr>
        <w:t>w każdym przypadku niedopełnienia obowiązku, o którym mowa w § 1</w:t>
      </w:r>
      <w:r w:rsidR="00C54992" w:rsidRPr="00C54992">
        <w:rPr>
          <w:rFonts w:ascii="Cambria" w:eastAsia="Calibri" w:hAnsi="Cambria"/>
          <w:sz w:val="24"/>
          <w:szCs w:val="24"/>
          <w:lang w:eastAsia="en-US"/>
        </w:rPr>
        <w:t>1</w:t>
      </w:r>
      <w:r w:rsidRPr="00C54992">
        <w:rPr>
          <w:rFonts w:ascii="Cambria" w:eastAsia="Calibri" w:hAnsi="Cambria"/>
          <w:sz w:val="24"/>
          <w:szCs w:val="24"/>
          <w:lang w:eastAsia="en-US"/>
        </w:rPr>
        <w:t xml:space="preserve"> ust. 1 umowy – w wysokości </w:t>
      </w:r>
      <w:r w:rsidR="0007712A" w:rsidRPr="00C54992">
        <w:rPr>
          <w:rFonts w:ascii="Cambria" w:eastAsia="Calibri" w:hAnsi="Cambria"/>
          <w:sz w:val="24"/>
          <w:szCs w:val="24"/>
          <w:lang w:eastAsia="en-US"/>
        </w:rPr>
        <w:t>1 000,000</w:t>
      </w:r>
      <w:r w:rsidR="00BD0F7F" w:rsidRPr="00C54992">
        <w:rPr>
          <w:rFonts w:ascii="Cambria" w:eastAsia="Calibri" w:hAnsi="Cambria"/>
          <w:sz w:val="24"/>
          <w:szCs w:val="24"/>
          <w:lang w:eastAsia="en-US"/>
        </w:rPr>
        <w:t xml:space="preserve"> </w:t>
      </w:r>
      <w:r w:rsidRPr="00C54992">
        <w:rPr>
          <w:rFonts w:ascii="Cambria" w:eastAsia="Calibri" w:hAnsi="Cambria"/>
          <w:sz w:val="24"/>
          <w:szCs w:val="24"/>
          <w:lang w:eastAsia="en-US"/>
        </w:rPr>
        <w:t>zł za każdy dzień roboczy, w którym osoba niezatrudniona przez Wykonawcę lub podwykonawcę na podstawie umowy o pracę wykonywała czynności wymienione w § 1</w:t>
      </w:r>
      <w:r w:rsidR="00C54992" w:rsidRPr="00C54992">
        <w:rPr>
          <w:rFonts w:ascii="Cambria" w:eastAsia="Calibri" w:hAnsi="Cambria"/>
          <w:sz w:val="24"/>
          <w:szCs w:val="24"/>
          <w:lang w:eastAsia="en-US"/>
        </w:rPr>
        <w:t>1</w:t>
      </w:r>
      <w:r w:rsidRPr="00C54992">
        <w:rPr>
          <w:rFonts w:ascii="Cambria" w:eastAsia="Calibri" w:hAnsi="Cambria"/>
          <w:sz w:val="24"/>
          <w:szCs w:val="24"/>
          <w:lang w:eastAsia="en-US"/>
        </w:rPr>
        <w:t xml:space="preserve"> ust. 1 umowy,</w:t>
      </w:r>
    </w:p>
    <w:p w14:paraId="577C165F" w14:textId="77777777" w:rsidR="00A671E3" w:rsidRPr="00C54992"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C54992">
        <w:rPr>
          <w:rFonts w:ascii="Cambria" w:eastAsia="Calibri" w:hAnsi="Cambria"/>
          <w:sz w:val="24"/>
          <w:szCs w:val="24"/>
          <w:lang w:eastAsia="en-US"/>
        </w:rPr>
        <w:t>za zwłokę w dostarczeniu oświadczenia, o którym mowa w § 1</w:t>
      </w:r>
      <w:r w:rsidR="00C54992" w:rsidRPr="00C54992">
        <w:rPr>
          <w:rFonts w:ascii="Cambria" w:eastAsia="Calibri" w:hAnsi="Cambria"/>
          <w:sz w:val="24"/>
          <w:szCs w:val="24"/>
          <w:lang w:eastAsia="en-US"/>
        </w:rPr>
        <w:t>1</w:t>
      </w:r>
      <w:r w:rsidRPr="00C54992">
        <w:rPr>
          <w:rFonts w:ascii="Cambria" w:eastAsia="Calibri" w:hAnsi="Cambria"/>
          <w:sz w:val="24"/>
          <w:szCs w:val="24"/>
          <w:lang w:eastAsia="en-US"/>
        </w:rPr>
        <w:t xml:space="preserve"> ust. 2</w:t>
      </w:r>
      <w:r w:rsidR="004240BF" w:rsidRPr="00C54992">
        <w:rPr>
          <w:rFonts w:ascii="Cambria" w:eastAsia="Calibri" w:hAnsi="Cambria"/>
          <w:sz w:val="24"/>
          <w:szCs w:val="24"/>
          <w:lang w:eastAsia="en-US"/>
        </w:rPr>
        <w:t xml:space="preserve"> lub 5</w:t>
      </w:r>
      <w:r w:rsidRPr="00C54992">
        <w:rPr>
          <w:rFonts w:ascii="Cambria" w:eastAsia="Calibri" w:hAnsi="Cambria"/>
          <w:sz w:val="24"/>
          <w:szCs w:val="24"/>
          <w:lang w:eastAsia="en-US"/>
        </w:rPr>
        <w:t xml:space="preserve"> umowy w wysokości </w:t>
      </w:r>
      <w:r w:rsidR="0007712A" w:rsidRPr="00C54992">
        <w:rPr>
          <w:rFonts w:ascii="Cambria" w:eastAsia="Calibri" w:hAnsi="Cambria"/>
          <w:sz w:val="24"/>
          <w:szCs w:val="24"/>
          <w:lang w:eastAsia="en-US"/>
        </w:rPr>
        <w:t>500,00</w:t>
      </w:r>
      <w:r w:rsidR="00BD0F7F" w:rsidRPr="00C54992">
        <w:rPr>
          <w:rFonts w:ascii="Cambria" w:eastAsia="Calibri" w:hAnsi="Cambria"/>
          <w:sz w:val="24"/>
          <w:szCs w:val="24"/>
          <w:lang w:eastAsia="en-US"/>
        </w:rPr>
        <w:t xml:space="preserve"> </w:t>
      </w:r>
      <w:r w:rsidRPr="00C54992">
        <w:rPr>
          <w:rFonts w:ascii="Cambria" w:eastAsia="Calibri" w:hAnsi="Cambria"/>
          <w:sz w:val="24"/>
          <w:szCs w:val="24"/>
          <w:lang w:eastAsia="en-US"/>
        </w:rPr>
        <w:t xml:space="preserve">zł za każdy dzień zwłoki liczonej </w:t>
      </w:r>
      <w:r w:rsidR="00F47806" w:rsidRPr="00C54992">
        <w:rPr>
          <w:rFonts w:ascii="Cambria" w:eastAsia="Calibri" w:hAnsi="Cambria"/>
          <w:sz w:val="24"/>
          <w:szCs w:val="24"/>
          <w:lang w:eastAsia="en-US"/>
        </w:rPr>
        <w:t xml:space="preserve">odpowiednio </w:t>
      </w:r>
      <w:r w:rsidR="00F47806" w:rsidRPr="00C54992">
        <w:rPr>
          <w:rFonts w:ascii="Cambria" w:eastAsia="Calibri" w:hAnsi="Cambria"/>
          <w:sz w:val="24"/>
          <w:szCs w:val="24"/>
          <w:lang w:eastAsia="en-US"/>
        </w:rPr>
        <w:br/>
      </w:r>
      <w:r w:rsidRPr="00C54992">
        <w:rPr>
          <w:rFonts w:ascii="Cambria" w:eastAsia="Calibri" w:hAnsi="Cambria"/>
          <w:sz w:val="24"/>
          <w:szCs w:val="24"/>
          <w:lang w:eastAsia="en-US"/>
        </w:rPr>
        <w:t>od terminu, o którym mowa w § 1</w:t>
      </w:r>
      <w:r w:rsidR="00C54992" w:rsidRPr="00C54992">
        <w:rPr>
          <w:rFonts w:ascii="Cambria" w:eastAsia="Calibri" w:hAnsi="Cambria"/>
          <w:sz w:val="24"/>
          <w:szCs w:val="24"/>
          <w:lang w:eastAsia="en-US"/>
        </w:rPr>
        <w:t>1</w:t>
      </w:r>
      <w:r w:rsidRPr="00C54992">
        <w:rPr>
          <w:rFonts w:ascii="Cambria" w:eastAsia="Calibri" w:hAnsi="Cambria"/>
          <w:sz w:val="24"/>
          <w:szCs w:val="24"/>
          <w:lang w:eastAsia="en-US"/>
        </w:rPr>
        <w:t xml:space="preserve"> ust. 2 </w:t>
      </w:r>
      <w:r w:rsidR="00F47806" w:rsidRPr="00C54992">
        <w:rPr>
          <w:rFonts w:ascii="Cambria" w:eastAsia="Calibri" w:hAnsi="Cambria"/>
          <w:sz w:val="24"/>
          <w:szCs w:val="24"/>
          <w:lang w:eastAsia="en-US"/>
        </w:rPr>
        <w:t xml:space="preserve">lub </w:t>
      </w:r>
      <w:r w:rsidR="004240BF" w:rsidRPr="00C54992">
        <w:rPr>
          <w:rFonts w:ascii="Cambria" w:eastAsia="Calibri" w:hAnsi="Cambria"/>
          <w:sz w:val="24"/>
          <w:szCs w:val="24"/>
          <w:lang w:eastAsia="en-US"/>
        </w:rPr>
        <w:t>5</w:t>
      </w:r>
      <w:r w:rsidR="00F47806" w:rsidRPr="00C54992">
        <w:rPr>
          <w:rFonts w:ascii="Cambria" w:eastAsia="Calibri" w:hAnsi="Cambria"/>
          <w:sz w:val="24"/>
          <w:szCs w:val="24"/>
          <w:lang w:eastAsia="en-US"/>
        </w:rPr>
        <w:t xml:space="preserve"> </w:t>
      </w:r>
      <w:r w:rsidRPr="00C54992">
        <w:rPr>
          <w:rFonts w:ascii="Cambria" w:eastAsia="Calibri" w:hAnsi="Cambria"/>
          <w:sz w:val="24"/>
          <w:szCs w:val="24"/>
          <w:lang w:eastAsia="en-US"/>
        </w:rPr>
        <w:t>umowy,</w:t>
      </w:r>
    </w:p>
    <w:p w14:paraId="4E732EBA" w14:textId="77777777" w:rsidR="00A671E3" w:rsidRPr="00A0539D" w:rsidRDefault="00A671E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A0539D">
        <w:rPr>
          <w:rFonts w:ascii="Cambria" w:eastAsia="Calibri" w:hAnsi="Cambria"/>
          <w:sz w:val="24"/>
          <w:szCs w:val="24"/>
          <w:lang w:eastAsia="en-US"/>
        </w:rPr>
        <w:t xml:space="preserve">za zwłokę w poinformowaniu Zamawiającego o zmianie, o której mowa </w:t>
      </w:r>
      <w:r w:rsidRPr="00A0539D">
        <w:rPr>
          <w:rFonts w:ascii="Cambria" w:eastAsia="Calibri" w:hAnsi="Cambria"/>
          <w:sz w:val="24"/>
          <w:szCs w:val="24"/>
          <w:lang w:eastAsia="en-US"/>
        </w:rPr>
        <w:br/>
        <w:t>w § 1</w:t>
      </w:r>
      <w:r w:rsidR="00C54992" w:rsidRPr="00A0539D">
        <w:rPr>
          <w:rFonts w:ascii="Cambria" w:eastAsia="Calibri" w:hAnsi="Cambria"/>
          <w:sz w:val="24"/>
          <w:szCs w:val="24"/>
          <w:lang w:eastAsia="en-US"/>
        </w:rPr>
        <w:t>1</w:t>
      </w:r>
      <w:r w:rsidRPr="00A0539D">
        <w:rPr>
          <w:rFonts w:ascii="Cambria" w:eastAsia="Calibri" w:hAnsi="Cambria"/>
          <w:sz w:val="24"/>
          <w:szCs w:val="24"/>
          <w:lang w:eastAsia="en-US"/>
        </w:rPr>
        <w:t xml:space="preserve"> ust. 3 umowy – w wysokości po</w:t>
      </w:r>
      <w:r w:rsidR="00811061" w:rsidRPr="00A0539D">
        <w:rPr>
          <w:rFonts w:ascii="Cambria" w:eastAsia="Calibri" w:hAnsi="Cambria"/>
          <w:sz w:val="24"/>
          <w:szCs w:val="24"/>
          <w:lang w:eastAsia="en-US"/>
        </w:rPr>
        <w:t xml:space="preserve"> </w:t>
      </w:r>
      <w:r w:rsidR="0007712A" w:rsidRPr="00A0539D">
        <w:rPr>
          <w:rFonts w:ascii="Cambria" w:eastAsia="Calibri" w:hAnsi="Cambria"/>
          <w:sz w:val="24"/>
          <w:szCs w:val="24"/>
          <w:lang w:eastAsia="en-US"/>
        </w:rPr>
        <w:t xml:space="preserve">300,00 </w:t>
      </w:r>
      <w:r w:rsidRPr="00A0539D">
        <w:rPr>
          <w:rFonts w:ascii="Cambria" w:eastAsia="Calibri" w:hAnsi="Cambria"/>
          <w:sz w:val="24"/>
          <w:szCs w:val="24"/>
          <w:lang w:eastAsia="en-US"/>
        </w:rPr>
        <w:t xml:space="preserve">zł za każdy dzień zwłoki liczonej od terminu, o którym mowa w § </w:t>
      </w:r>
      <w:r w:rsidR="006F71BD" w:rsidRPr="00A0539D">
        <w:rPr>
          <w:rFonts w:ascii="Cambria" w:eastAsia="Calibri" w:hAnsi="Cambria"/>
          <w:sz w:val="24"/>
          <w:szCs w:val="24"/>
          <w:lang w:eastAsia="en-US"/>
        </w:rPr>
        <w:t>1</w:t>
      </w:r>
      <w:r w:rsidR="00C54992" w:rsidRPr="00A0539D">
        <w:rPr>
          <w:rFonts w:ascii="Cambria" w:eastAsia="Calibri" w:hAnsi="Cambria"/>
          <w:sz w:val="24"/>
          <w:szCs w:val="24"/>
          <w:lang w:eastAsia="en-US"/>
        </w:rPr>
        <w:t>1</w:t>
      </w:r>
      <w:r w:rsidR="006F71BD" w:rsidRPr="00A0539D">
        <w:rPr>
          <w:rFonts w:ascii="Cambria" w:eastAsia="Calibri" w:hAnsi="Cambria"/>
          <w:sz w:val="24"/>
          <w:szCs w:val="24"/>
          <w:lang w:eastAsia="en-US"/>
        </w:rPr>
        <w:t xml:space="preserve"> </w:t>
      </w:r>
      <w:r w:rsidRPr="00A0539D">
        <w:rPr>
          <w:rFonts w:ascii="Cambria" w:eastAsia="Calibri" w:hAnsi="Cambria"/>
          <w:sz w:val="24"/>
          <w:szCs w:val="24"/>
          <w:lang w:eastAsia="en-US"/>
        </w:rPr>
        <w:t>ust. 3 umowy,</w:t>
      </w:r>
    </w:p>
    <w:p w14:paraId="33D464D8" w14:textId="77777777" w:rsidR="00780D51" w:rsidRPr="00A0539D" w:rsidRDefault="00474086" w:rsidP="00156DD3">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lang w:eastAsia="en-US"/>
        </w:rPr>
      </w:pPr>
      <w:bookmarkStart w:id="10" w:name="_Hlk63067282"/>
      <w:r w:rsidRPr="00A0539D">
        <w:rPr>
          <w:rFonts w:ascii="Cambria" w:eastAsia="Calibri" w:hAnsi="Cambria"/>
          <w:sz w:val="24"/>
          <w:szCs w:val="24"/>
          <w:lang w:eastAsia="en-US"/>
        </w:rPr>
        <w:t xml:space="preserve">w każdym przypadku braku zapłaty lub nieterminowej zapłaty wynagrodzenia należnego podwykonawcom z tytułu zmiany wysokości wynagrodzenia, o której mowa w § 8 ust. 20 umowy – w wysokości </w:t>
      </w:r>
      <w:r w:rsidR="00234F4A" w:rsidRPr="00A0539D">
        <w:rPr>
          <w:rFonts w:ascii="Cambria" w:eastAsia="Calibri" w:hAnsi="Cambria"/>
          <w:sz w:val="24"/>
          <w:szCs w:val="24"/>
          <w:lang w:eastAsia="en-US"/>
        </w:rPr>
        <w:t xml:space="preserve">                   </w:t>
      </w:r>
      <w:r w:rsidR="00234F4A" w:rsidRPr="00A0539D">
        <w:rPr>
          <w:rFonts w:ascii="Cambria" w:hAnsi="Cambria"/>
          <w:sz w:val="24"/>
          <w:szCs w:val="24"/>
          <w:lang w:eastAsia="en-US"/>
        </w:rPr>
        <w:t>2 000,00</w:t>
      </w:r>
      <w:r w:rsidRPr="00A0539D">
        <w:rPr>
          <w:rFonts w:ascii="Cambria" w:eastAsia="Calibri" w:hAnsi="Cambria"/>
          <w:sz w:val="24"/>
          <w:szCs w:val="24"/>
          <w:lang w:eastAsia="en-US"/>
        </w:rPr>
        <w:t xml:space="preserve"> zł za każdy dzień zwłoki od upływu terminu, w którym zapłata powinna najpóźniej zostać dokonana</w:t>
      </w:r>
      <w:r w:rsidR="00156DD3" w:rsidRPr="00A0539D">
        <w:rPr>
          <w:rFonts w:ascii="Cambria" w:eastAsia="Calibri" w:hAnsi="Cambria"/>
          <w:sz w:val="24"/>
          <w:szCs w:val="24"/>
          <w:lang w:eastAsia="en-US"/>
        </w:rPr>
        <w:t>;</w:t>
      </w:r>
    </w:p>
    <w:bookmarkEnd w:id="10"/>
    <w:p w14:paraId="762D930C" w14:textId="77777777" w:rsidR="00A671E3" w:rsidRPr="00A0539D" w:rsidRDefault="00A671E3" w:rsidP="00156DD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0539D">
        <w:rPr>
          <w:rFonts w:ascii="Cambria" w:eastAsia="Calibri" w:hAnsi="Cambria"/>
          <w:sz w:val="24"/>
          <w:szCs w:val="24"/>
          <w:lang w:eastAsia="en-US"/>
        </w:rPr>
        <w:t xml:space="preserve">Strony zastrzegają sobie prawo do </w:t>
      </w:r>
      <w:r w:rsidR="00B474E2" w:rsidRPr="00A0539D">
        <w:rPr>
          <w:rFonts w:ascii="Cambria" w:eastAsia="Calibri" w:hAnsi="Cambria"/>
          <w:sz w:val="24"/>
          <w:szCs w:val="24"/>
          <w:lang w:eastAsia="en-US"/>
        </w:rPr>
        <w:t xml:space="preserve">dochodzenia </w:t>
      </w:r>
      <w:r w:rsidRPr="00A0539D">
        <w:rPr>
          <w:rFonts w:ascii="Cambria" w:eastAsia="Calibri" w:hAnsi="Cambria"/>
          <w:sz w:val="24"/>
          <w:szCs w:val="24"/>
          <w:lang w:eastAsia="en-US"/>
        </w:rPr>
        <w:t>odszkodowania uzupełniającego do wysokości rzeczywiście poniesionej szkody.</w:t>
      </w:r>
    </w:p>
    <w:p w14:paraId="4D6F38BB" w14:textId="77777777" w:rsidR="00A671E3" w:rsidRPr="00A0539D" w:rsidRDefault="00A671E3" w:rsidP="00156DD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0539D">
        <w:rPr>
          <w:rFonts w:ascii="Cambria" w:hAnsi="Cambria"/>
          <w:sz w:val="24"/>
          <w:szCs w:val="24"/>
        </w:rPr>
        <w:t>Zamawiający ma prawo do potrącenia kar umownych z faktury przedłożonej do zapłaty przez Wykonawcę lub z zabezpieczenia należytego wykonania przedmiotu umowy</w:t>
      </w:r>
      <w:r w:rsidR="00A0539D" w:rsidRPr="00A0539D">
        <w:rPr>
          <w:rFonts w:ascii="Cambria" w:hAnsi="Cambria"/>
          <w:sz w:val="24"/>
          <w:szCs w:val="24"/>
        </w:rPr>
        <w:t xml:space="preserve"> </w:t>
      </w:r>
      <w:r w:rsidRPr="00A0539D">
        <w:rPr>
          <w:rFonts w:ascii="Cambria" w:hAnsi="Cambria"/>
          <w:sz w:val="24"/>
          <w:szCs w:val="24"/>
        </w:rPr>
        <w:t>po uprzednim powiadomieniu Wykonawcy</w:t>
      </w:r>
      <w:r w:rsidR="00A0539D" w:rsidRPr="00A0539D">
        <w:rPr>
          <w:rFonts w:ascii="Cambria" w:hAnsi="Cambria"/>
          <w:sz w:val="24"/>
          <w:szCs w:val="24"/>
        </w:rPr>
        <w:t xml:space="preserve"> </w:t>
      </w:r>
      <w:r w:rsidRPr="00A0539D">
        <w:rPr>
          <w:rFonts w:ascii="Cambria" w:hAnsi="Cambria"/>
          <w:sz w:val="24"/>
          <w:szCs w:val="24"/>
        </w:rPr>
        <w:t xml:space="preserve">o podstawie i wysokości naliczonej kary umownej i wyznaczeniu mu </w:t>
      </w:r>
      <w:r w:rsidR="0007712A" w:rsidRPr="00A0539D">
        <w:rPr>
          <w:rFonts w:ascii="Cambria" w:hAnsi="Cambria"/>
          <w:sz w:val="24"/>
          <w:szCs w:val="24"/>
        </w:rPr>
        <w:t>7</w:t>
      </w:r>
      <w:r w:rsidRPr="00A0539D">
        <w:rPr>
          <w:rFonts w:ascii="Cambria" w:hAnsi="Cambria"/>
          <w:sz w:val="24"/>
          <w:szCs w:val="24"/>
        </w:rPr>
        <w:t xml:space="preserve"> dniowego terminu zapłaty tej kary.</w:t>
      </w:r>
    </w:p>
    <w:p w14:paraId="3EE04410" w14:textId="77777777" w:rsidR="00A671E3" w:rsidRPr="00FA325F" w:rsidRDefault="00A671E3">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0539D">
        <w:rPr>
          <w:rFonts w:ascii="Cambria" w:hAnsi="Cambria"/>
          <w:sz w:val="24"/>
          <w:szCs w:val="24"/>
        </w:rPr>
        <w:t>Strony zastrzegają możliwość kumulatywnego naliczania kar umownych z różnych tytułów. Łączna maksymalna wysokość kar umownych, któr</w:t>
      </w:r>
      <w:r w:rsidR="00B474E2" w:rsidRPr="00A0539D">
        <w:rPr>
          <w:rFonts w:ascii="Cambria" w:hAnsi="Cambria"/>
          <w:sz w:val="24"/>
          <w:szCs w:val="24"/>
        </w:rPr>
        <w:t>e</w:t>
      </w:r>
      <w:r w:rsidRPr="00A0539D">
        <w:rPr>
          <w:rFonts w:ascii="Cambria" w:hAnsi="Cambria"/>
          <w:sz w:val="24"/>
          <w:szCs w:val="24"/>
        </w:rPr>
        <w:t xml:space="preserve"> mo</w:t>
      </w:r>
      <w:r w:rsidR="00B474E2" w:rsidRPr="00A0539D">
        <w:rPr>
          <w:rFonts w:ascii="Cambria" w:hAnsi="Cambria"/>
          <w:sz w:val="24"/>
          <w:szCs w:val="24"/>
        </w:rPr>
        <w:t>że</w:t>
      </w:r>
      <w:r w:rsidRPr="00A0539D">
        <w:rPr>
          <w:rFonts w:ascii="Cambria" w:hAnsi="Cambria"/>
          <w:sz w:val="24"/>
          <w:szCs w:val="24"/>
        </w:rPr>
        <w:t xml:space="preserve"> </w:t>
      </w:r>
      <w:r w:rsidR="00B474E2" w:rsidRPr="00A0539D">
        <w:rPr>
          <w:rFonts w:ascii="Cambria" w:hAnsi="Cambria"/>
          <w:sz w:val="24"/>
          <w:szCs w:val="24"/>
        </w:rPr>
        <w:t xml:space="preserve">naliczyć każda ze stron </w:t>
      </w:r>
      <w:r w:rsidRPr="00A0539D">
        <w:rPr>
          <w:rFonts w:ascii="Cambria" w:hAnsi="Cambria"/>
          <w:sz w:val="24"/>
          <w:szCs w:val="24"/>
        </w:rPr>
        <w:t>wynosi</w:t>
      </w:r>
      <w:r w:rsidR="00C45CBC" w:rsidRPr="00A0539D">
        <w:rPr>
          <w:rFonts w:ascii="Cambria" w:hAnsi="Cambria"/>
          <w:sz w:val="24"/>
          <w:szCs w:val="24"/>
        </w:rPr>
        <w:t xml:space="preserve"> </w:t>
      </w:r>
      <w:r w:rsidR="0007712A" w:rsidRPr="00A0539D">
        <w:rPr>
          <w:rFonts w:ascii="Cambria" w:hAnsi="Cambria"/>
          <w:sz w:val="24"/>
          <w:szCs w:val="24"/>
        </w:rPr>
        <w:t>20</w:t>
      </w:r>
      <w:r w:rsidR="0039475E" w:rsidRPr="00A0539D">
        <w:rPr>
          <w:rFonts w:ascii="Cambria" w:hAnsi="Cambria"/>
          <w:sz w:val="24"/>
          <w:szCs w:val="24"/>
        </w:rPr>
        <w:t xml:space="preserve"> </w:t>
      </w:r>
      <w:r w:rsidRPr="00A0539D">
        <w:rPr>
          <w:rFonts w:ascii="Cambria" w:hAnsi="Cambria"/>
          <w:sz w:val="24"/>
          <w:szCs w:val="24"/>
        </w:rPr>
        <w:t xml:space="preserve">% wynagrodzenia brutto, o którym mowa </w:t>
      </w:r>
      <w:r w:rsidRPr="00A0539D">
        <w:rPr>
          <w:rFonts w:ascii="Cambria" w:hAnsi="Cambria"/>
          <w:sz w:val="24"/>
          <w:szCs w:val="24"/>
        </w:rPr>
        <w:br/>
        <w:t>w § 3 ust. 1 umowy.</w:t>
      </w:r>
    </w:p>
    <w:p w14:paraId="3C9FE365" w14:textId="77777777" w:rsidR="006A16B5" w:rsidRDefault="006A16B5" w:rsidP="00A0539D">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p>
    <w:p w14:paraId="5CE35B67" w14:textId="77777777" w:rsidR="00A671E3" w:rsidRPr="00FA325F" w:rsidRDefault="00A671E3" w:rsidP="00A0539D">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FA325F">
        <w:rPr>
          <w:rFonts w:ascii="Cambria" w:eastAsia="Calibri" w:hAnsi="Cambria"/>
          <w:b/>
          <w:bCs/>
          <w:sz w:val="24"/>
          <w:szCs w:val="24"/>
          <w:lang w:eastAsia="en-US"/>
        </w:rPr>
        <w:t>§ 1</w:t>
      </w:r>
      <w:r w:rsidR="00A0539D" w:rsidRPr="00FA325F">
        <w:rPr>
          <w:rFonts w:ascii="Cambria" w:eastAsia="Calibri" w:hAnsi="Cambria"/>
          <w:b/>
          <w:bCs/>
          <w:sz w:val="24"/>
          <w:szCs w:val="24"/>
          <w:lang w:eastAsia="en-US"/>
        </w:rPr>
        <w:t>3</w:t>
      </w:r>
    </w:p>
    <w:p w14:paraId="193663B9" w14:textId="77777777" w:rsidR="00A671E3" w:rsidRPr="00FA325F" w:rsidRDefault="00A671E3" w:rsidP="00A0539D">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FA325F">
        <w:rPr>
          <w:rFonts w:ascii="Cambria" w:eastAsia="Calibri" w:hAnsi="Cambria"/>
          <w:b/>
          <w:bCs/>
          <w:sz w:val="24"/>
          <w:szCs w:val="24"/>
          <w:lang w:eastAsia="en-US"/>
        </w:rPr>
        <w:t>Kary umowne z tytułu odstąpienia</w:t>
      </w:r>
    </w:p>
    <w:p w14:paraId="569C79DC" w14:textId="77777777" w:rsidR="00A671E3" w:rsidRPr="00FA325F" w:rsidRDefault="00A671E3" w:rsidP="00FA325F">
      <w:pPr>
        <w:widowControl/>
        <w:numPr>
          <w:ilvl w:val="0"/>
          <w:numId w:val="34"/>
        </w:numPr>
        <w:tabs>
          <w:tab w:val="left" w:pos="426"/>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Wykonawca zobowiązany jest do zapłaty Zamawiającemu kar umownych z tytułu odstąpienia od umowy w następujących przypadkach i wysokościach:</w:t>
      </w:r>
    </w:p>
    <w:p w14:paraId="4BFBDBF7" w14:textId="77777777" w:rsidR="00A671E3" w:rsidRPr="00FA325F" w:rsidRDefault="00A671E3">
      <w:pPr>
        <w:widowControl/>
        <w:numPr>
          <w:ilvl w:val="0"/>
          <w:numId w:val="35"/>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 xml:space="preserve">z tytułu odstąpienia przez Zamawiającego od umowy z przyczyn zależnych </w:t>
      </w:r>
      <w:r w:rsidRPr="00FA325F">
        <w:rPr>
          <w:rFonts w:ascii="Cambria" w:eastAsia="Calibri" w:hAnsi="Cambria"/>
          <w:sz w:val="24"/>
          <w:szCs w:val="24"/>
          <w:lang w:eastAsia="en-US"/>
        </w:rPr>
        <w:br/>
        <w:t xml:space="preserve">od Wykonawcy– w wysokości </w:t>
      </w:r>
      <w:r w:rsidR="0007712A" w:rsidRPr="00FA325F">
        <w:rPr>
          <w:rFonts w:ascii="Cambria" w:eastAsia="Calibri" w:hAnsi="Cambria"/>
          <w:sz w:val="24"/>
          <w:szCs w:val="24"/>
          <w:lang w:eastAsia="en-US"/>
        </w:rPr>
        <w:t xml:space="preserve">20 </w:t>
      </w:r>
      <w:r w:rsidRPr="00FA325F">
        <w:rPr>
          <w:rFonts w:ascii="Cambria" w:eastAsia="Calibri" w:hAnsi="Cambria"/>
          <w:sz w:val="24"/>
          <w:szCs w:val="24"/>
          <w:lang w:eastAsia="en-US"/>
        </w:rPr>
        <w:t>% łącznego wynagrodzenia umownego brutto, o którym mowa w § 3 ust. 1 umowy,</w:t>
      </w:r>
    </w:p>
    <w:p w14:paraId="183273EA" w14:textId="77777777" w:rsidR="00A671E3" w:rsidRPr="00FA325F" w:rsidRDefault="00A671E3">
      <w:pPr>
        <w:widowControl/>
        <w:numPr>
          <w:ilvl w:val="0"/>
          <w:numId w:val="35"/>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 xml:space="preserve">z tytułu odstąpienia przez Wykonawcę od umowy z przyczyn niezależnych </w:t>
      </w:r>
      <w:r w:rsidRPr="00FA325F">
        <w:rPr>
          <w:rFonts w:ascii="Cambria" w:eastAsia="Calibri" w:hAnsi="Cambria"/>
          <w:sz w:val="24"/>
          <w:szCs w:val="24"/>
          <w:lang w:eastAsia="en-US"/>
        </w:rPr>
        <w:br/>
        <w:t xml:space="preserve">od Zamawiającego – w wysokości </w:t>
      </w:r>
      <w:r w:rsidR="0007712A" w:rsidRPr="00FA325F">
        <w:rPr>
          <w:rFonts w:ascii="Cambria" w:eastAsia="Calibri" w:hAnsi="Cambria"/>
          <w:sz w:val="24"/>
          <w:szCs w:val="24"/>
          <w:lang w:eastAsia="en-US"/>
        </w:rPr>
        <w:t>20</w:t>
      </w:r>
      <w:r w:rsidR="0039475E" w:rsidRPr="00FA325F">
        <w:rPr>
          <w:rFonts w:ascii="Cambria" w:eastAsia="Calibri" w:hAnsi="Cambria"/>
          <w:sz w:val="24"/>
          <w:szCs w:val="24"/>
          <w:lang w:eastAsia="en-US"/>
        </w:rPr>
        <w:t xml:space="preserve"> </w:t>
      </w:r>
      <w:r w:rsidRPr="00FA325F">
        <w:rPr>
          <w:rFonts w:ascii="Cambria" w:eastAsia="Calibri" w:hAnsi="Cambria"/>
          <w:sz w:val="24"/>
          <w:szCs w:val="24"/>
          <w:lang w:eastAsia="en-US"/>
        </w:rPr>
        <w:t>% łącznego wynagrodzenia umownego brutto, o którym mowa w § 3 ust. 1 umowy.</w:t>
      </w:r>
    </w:p>
    <w:p w14:paraId="6295A209" w14:textId="77777777" w:rsidR="00A671E3" w:rsidRPr="00FA325F" w:rsidRDefault="00A671E3">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A325F">
        <w:rPr>
          <w:rFonts w:ascii="Cambria" w:hAnsi="Cambria"/>
          <w:sz w:val="24"/>
          <w:szCs w:val="24"/>
        </w:rPr>
        <w:t xml:space="preserve">Zamawiający zobowiązany jest do zapłaty Wykonawcy kary umownej z tytułu odstąpienia od umowy w przypadku odstąpienia przez Zamawiającego od umowy </w:t>
      </w:r>
      <w:r w:rsidR="0007712A" w:rsidRPr="00FA325F">
        <w:rPr>
          <w:rFonts w:ascii="Cambria" w:hAnsi="Cambria"/>
          <w:sz w:val="24"/>
          <w:szCs w:val="24"/>
        </w:rPr>
        <w:t xml:space="preserve">                 </w:t>
      </w:r>
      <w:r w:rsidRPr="00FA325F">
        <w:rPr>
          <w:rFonts w:ascii="Cambria" w:hAnsi="Cambria"/>
          <w:sz w:val="24"/>
          <w:szCs w:val="24"/>
        </w:rPr>
        <w:t xml:space="preserve">z przyczyn zależnych od Zamawiającego – w wysokości </w:t>
      </w:r>
      <w:r w:rsidR="00D0458C" w:rsidRPr="00FA325F">
        <w:rPr>
          <w:rFonts w:ascii="Cambria" w:eastAsia="Calibri" w:hAnsi="Cambria"/>
          <w:sz w:val="24"/>
          <w:szCs w:val="24"/>
          <w:lang w:eastAsia="en-US"/>
        </w:rPr>
        <w:t>20</w:t>
      </w:r>
      <w:r w:rsidR="006F71BD" w:rsidRPr="00FA325F">
        <w:rPr>
          <w:rFonts w:ascii="Cambria" w:eastAsia="Calibri" w:hAnsi="Cambria"/>
          <w:sz w:val="24"/>
          <w:szCs w:val="24"/>
          <w:lang w:eastAsia="en-US"/>
        </w:rPr>
        <w:t xml:space="preserve"> </w:t>
      </w:r>
      <w:r w:rsidRPr="00FA325F">
        <w:rPr>
          <w:rFonts w:ascii="Cambria" w:hAnsi="Cambria"/>
          <w:sz w:val="24"/>
          <w:szCs w:val="24"/>
        </w:rPr>
        <w:t xml:space="preserve">% łącznego wynagrodzenia umownego brutto, o którym mowa w § 3 ust.1 umowy, z wyjątkiem </w:t>
      </w:r>
      <w:r w:rsidRPr="00FA325F">
        <w:rPr>
          <w:rFonts w:ascii="Cambria" w:hAnsi="Cambria"/>
          <w:sz w:val="24"/>
          <w:szCs w:val="24"/>
        </w:rPr>
        <w:lastRenderedPageBreak/>
        <w:t xml:space="preserve">wystąpienia sytuacji przedstawionych w art. 456 ust.1 w zw. z art. 456 ust. 3 ustawy </w:t>
      </w:r>
      <w:proofErr w:type="spellStart"/>
      <w:r w:rsidRPr="00FA325F">
        <w:rPr>
          <w:rFonts w:ascii="Cambria" w:hAnsi="Cambria"/>
          <w:sz w:val="24"/>
          <w:szCs w:val="24"/>
        </w:rPr>
        <w:t>Pzp</w:t>
      </w:r>
      <w:proofErr w:type="spellEnd"/>
      <w:r w:rsidRPr="00FA325F">
        <w:rPr>
          <w:rFonts w:ascii="Cambria" w:hAnsi="Cambria"/>
          <w:sz w:val="24"/>
          <w:szCs w:val="24"/>
        </w:rPr>
        <w:t>.</w:t>
      </w:r>
    </w:p>
    <w:p w14:paraId="4B881E53" w14:textId="77777777" w:rsidR="00A671E3" w:rsidRPr="00FA325F" w:rsidRDefault="00A671E3" w:rsidP="00B83CE6">
      <w:pPr>
        <w:widowControl/>
        <w:suppressAutoHyphens w:val="0"/>
        <w:autoSpaceDE w:val="0"/>
        <w:autoSpaceDN w:val="0"/>
        <w:spacing w:after="0"/>
        <w:jc w:val="center"/>
        <w:textAlignment w:val="auto"/>
        <w:rPr>
          <w:rFonts w:ascii="Cambria" w:hAnsi="Cambria"/>
          <w:b/>
          <w:bCs/>
          <w:sz w:val="24"/>
          <w:szCs w:val="24"/>
        </w:rPr>
      </w:pPr>
      <w:r w:rsidRPr="00FA325F">
        <w:rPr>
          <w:rFonts w:ascii="Cambria" w:eastAsia="Calibri" w:hAnsi="Cambria"/>
          <w:b/>
          <w:bCs/>
          <w:sz w:val="24"/>
          <w:szCs w:val="24"/>
          <w:lang w:eastAsia="en-US"/>
        </w:rPr>
        <w:t>§ 1</w:t>
      </w:r>
      <w:r w:rsidR="00FA325F" w:rsidRPr="00FA325F">
        <w:rPr>
          <w:rFonts w:ascii="Cambria" w:eastAsia="Calibri" w:hAnsi="Cambria"/>
          <w:b/>
          <w:bCs/>
          <w:sz w:val="24"/>
          <w:szCs w:val="24"/>
          <w:lang w:eastAsia="en-US"/>
        </w:rPr>
        <w:t>4</w:t>
      </w:r>
    </w:p>
    <w:p w14:paraId="4000220E" w14:textId="77777777" w:rsidR="00A671E3" w:rsidRPr="00FA325F"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FA325F">
        <w:rPr>
          <w:rFonts w:ascii="Cambria" w:eastAsia="Calibri" w:hAnsi="Cambria"/>
          <w:b/>
          <w:bCs/>
          <w:sz w:val="24"/>
          <w:szCs w:val="24"/>
          <w:lang w:eastAsia="en-US"/>
        </w:rPr>
        <w:t>Odstąpienie od umowy</w:t>
      </w:r>
    </w:p>
    <w:p w14:paraId="60274D00" w14:textId="77777777" w:rsidR="00A671E3" w:rsidRPr="00FA325F" w:rsidRDefault="00A671E3">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Zamawiający zastrzega sobie prawo do odstąpienia od umowy, jeżeli:</w:t>
      </w:r>
    </w:p>
    <w:p w14:paraId="5EC1D1A3" w14:textId="77777777" w:rsidR="00A671E3" w:rsidRPr="00FA325F" w:rsidRDefault="00A671E3">
      <w:pPr>
        <w:widowControl/>
        <w:numPr>
          <w:ilvl w:val="0"/>
          <w:numId w:val="3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 xml:space="preserve">wykonawca realizuje roboty budowlane, stanowiące przedmiot zamówienia, </w:t>
      </w:r>
      <w:r w:rsidR="00AA6CB2" w:rsidRPr="00FA325F">
        <w:rPr>
          <w:rFonts w:ascii="Cambria" w:eastAsia="Calibri" w:hAnsi="Cambria"/>
          <w:sz w:val="24"/>
          <w:szCs w:val="24"/>
          <w:lang w:eastAsia="en-US"/>
        </w:rPr>
        <w:t xml:space="preserve">               </w:t>
      </w:r>
      <w:r w:rsidRPr="00FA325F">
        <w:rPr>
          <w:rFonts w:ascii="Cambria" w:eastAsia="Calibri" w:hAnsi="Cambria"/>
          <w:sz w:val="24"/>
          <w:szCs w:val="24"/>
          <w:lang w:eastAsia="en-US"/>
        </w:rPr>
        <w:t>w sposób niezgodny z dokumentacją projektową</w:t>
      </w:r>
      <w:r w:rsidR="00FA325F" w:rsidRPr="00FA325F">
        <w:rPr>
          <w:rFonts w:ascii="Cambria" w:eastAsia="Calibri" w:hAnsi="Cambria"/>
          <w:sz w:val="24"/>
          <w:szCs w:val="24"/>
          <w:lang w:eastAsia="en-US"/>
        </w:rPr>
        <w:t xml:space="preserve"> oraz </w:t>
      </w:r>
      <w:r w:rsidRPr="00FA325F">
        <w:rPr>
          <w:rFonts w:ascii="Cambria" w:eastAsia="Calibri" w:hAnsi="Cambria"/>
          <w:sz w:val="24"/>
          <w:szCs w:val="24"/>
          <w:lang w:eastAsia="en-US"/>
        </w:rPr>
        <w:t xml:space="preserve">wskazaniami Zamawiającego, wskazaniami inspektora nadzoru inwestorskiego lub postanowieniami umowy pomimo dwukrotnego </w:t>
      </w:r>
      <w:r w:rsidR="007D7B21" w:rsidRPr="00FA325F">
        <w:rPr>
          <w:rFonts w:ascii="Cambria" w:eastAsia="Calibri" w:hAnsi="Cambria"/>
          <w:sz w:val="24"/>
          <w:szCs w:val="24"/>
          <w:lang w:eastAsia="en-US"/>
        </w:rPr>
        <w:t xml:space="preserve">pisemnego </w:t>
      </w:r>
      <w:r w:rsidRPr="00FA325F">
        <w:rPr>
          <w:rFonts w:ascii="Cambria" w:eastAsia="Calibri" w:hAnsi="Cambria"/>
          <w:sz w:val="24"/>
          <w:szCs w:val="24"/>
          <w:lang w:eastAsia="en-US"/>
        </w:rPr>
        <w:t>wezwania wykonawcy do zaniechania naruszeń i bezskutecznego upływu terminu wskazanego w tych wezwaniach</w:t>
      </w:r>
    </w:p>
    <w:p w14:paraId="4C9455D9" w14:textId="77777777" w:rsidR="00A671E3" w:rsidRPr="00FA325F" w:rsidRDefault="00A671E3">
      <w:pPr>
        <w:widowControl/>
        <w:numPr>
          <w:ilvl w:val="0"/>
          <w:numId w:val="3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 xml:space="preserve">gdy Wykonawca nie rozpoczął robót budowlanych bez uzasadnionej przyczyny w okresie 10 dni od dnia </w:t>
      </w:r>
      <w:r w:rsidR="007422FA" w:rsidRPr="00FA325F">
        <w:rPr>
          <w:rFonts w:ascii="Cambria" w:eastAsia="Calibri" w:hAnsi="Cambria"/>
          <w:sz w:val="24"/>
          <w:szCs w:val="24"/>
          <w:lang w:eastAsia="en-US"/>
        </w:rPr>
        <w:t>przekazania mu placu budowy</w:t>
      </w:r>
      <w:r w:rsidRPr="00FA325F">
        <w:rPr>
          <w:rFonts w:ascii="Cambria" w:eastAsia="Calibri" w:hAnsi="Cambria"/>
          <w:sz w:val="24"/>
          <w:szCs w:val="24"/>
          <w:lang w:eastAsia="en-US"/>
        </w:rPr>
        <w:t xml:space="preserve"> i nie podjął ich w terminie wyznaczonym przez zamawiającego,</w:t>
      </w:r>
    </w:p>
    <w:p w14:paraId="71AE346E" w14:textId="77777777" w:rsidR="00A671E3" w:rsidRPr="00EF7050" w:rsidRDefault="00A671E3">
      <w:pPr>
        <w:widowControl/>
        <w:numPr>
          <w:ilvl w:val="0"/>
          <w:numId w:val="3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F7050">
        <w:rPr>
          <w:rFonts w:ascii="Cambria" w:eastAsia="Calibri" w:hAnsi="Cambria"/>
          <w:sz w:val="24"/>
          <w:szCs w:val="24"/>
          <w:lang w:eastAsia="en-US"/>
        </w:rPr>
        <w:t xml:space="preserve">gdy zwłoka w wykonaniu przedmiotu zamówienia przekroczy </w:t>
      </w:r>
      <w:r w:rsidR="00EF7050" w:rsidRPr="00EF7050">
        <w:rPr>
          <w:rFonts w:ascii="Cambria" w:eastAsia="Calibri" w:hAnsi="Cambria"/>
          <w:sz w:val="24"/>
          <w:szCs w:val="24"/>
          <w:lang w:eastAsia="en-US"/>
        </w:rPr>
        <w:t>15</w:t>
      </w:r>
      <w:r w:rsidRPr="00EF7050">
        <w:rPr>
          <w:rFonts w:ascii="Cambria" w:eastAsia="Calibri" w:hAnsi="Cambria"/>
          <w:sz w:val="24"/>
          <w:szCs w:val="24"/>
          <w:lang w:eastAsia="en-US"/>
        </w:rPr>
        <w:t xml:space="preserve">dni, </w:t>
      </w:r>
    </w:p>
    <w:p w14:paraId="431E4E8E" w14:textId="77777777" w:rsidR="00A671E3" w:rsidRPr="00EF7050" w:rsidRDefault="00A671E3">
      <w:pPr>
        <w:widowControl/>
        <w:numPr>
          <w:ilvl w:val="0"/>
          <w:numId w:val="3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F7050">
        <w:rPr>
          <w:rFonts w:ascii="Cambria" w:eastAsia="Calibri" w:hAnsi="Cambria"/>
          <w:sz w:val="24"/>
          <w:szCs w:val="24"/>
          <w:lang w:eastAsia="en-US"/>
        </w:rPr>
        <w:t xml:space="preserve">gdy wykonawca bez zgody zamawiającego przerwał realizację robót i przerwa trwa dłużej niż </w:t>
      </w:r>
      <w:r w:rsidR="00EF7050" w:rsidRPr="00EF7050">
        <w:rPr>
          <w:rFonts w:ascii="Cambria" w:eastAsia="Calibri" w:hAnsi="Cambria"/>
          <w:sz w:val="24"/>
          <w:szCs w:val="24"/>
          <w:lang w:eastAsia="en-US"/>
        </w:rPr>
        <w:t>15</w:t>
      </w:r>
      <w:r w:rsidRPr="00EF7050">
        <w:rPr>
          <w:rFonts w:ascii="Cambria" w:eastAsia="Calibri" w:hAnsi="Cambria"/>
          <w:sz w:val="24"/>
          <w:szCs w:val="24"/>
          <w:lang w:eastAsia="en-US"/>
        </w:rPr>
        <w:t xml:space="preserve"> dni,</w:t>
      </w:r>
    </w:p>
    <w:p w14:paraId="7CB87B51" w14:textId="77777777" w:rsidR="00A671E3" w:rsidRPr="00DE7620" w:rsidRDefault="00A671E3">
      <w:pPr>
        <w:widowControl/>
        <w:numPr>
          <w:ilvl w:val="0"/>
          <w:numId w:val="3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E7620">
        <w:rPr>
          <w:rFonts w:ascii="Cambria" w:eastAsia="Calibri" w:hAnsi="Cambria"/>
          <w:sz w:val="24"/>
          <w:szCs w:val="24"/>
          <w:lang w:eastAsia="en-US"/>
        </w:rPr>
        <w:t>w przypadku wystąpienia okoliczności, o których mowa w art. 635 kodeksu cywilnego</w:t>
      </w:r>
      <w:r w:rsidR="00D9289F" w:rsidRPr="00DE7620">
        <w:rPr>
          <w:rFonts w:ascii="Cambria" w:eastAsia="Calibri" w:hAnsi="Cambria"/>
          <w:sz w:val="24"/>
          <w:szCs w:val="24"/>
          <w:lang w:eastAsia="en-US"/>
        </w:rPr>
        <w:t>,</w:t>
      </w:r>
    </w:p>
    <w:p w14:paraId="4C5FDB8B" w14:textId="77777777" w:rsidR="00D9289F" w:rsidRPr="00DE7620" w:rsidRDefault="00D9289F">
      <w:pPr>
        <w:widowControl/>
        <w:numPr>
          <w:ilvl w:val="0"/>
          <w:numId w:val="3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E7620">
        <w:rPr>
          <w:rFonts w:ascii="Cambria" w:eastAsia="Calibri" w:hAnsi="Cambria"/>
          <w:sz w:val="24"/>
          <w:szCs w:val="24"/>
          <w:lang w:eastAsia="en-US"/>
        </w:rPr>
        <w:t xml:space="preserve">w przypadku co najmniej dwukrotnego uchybienia obowiązkowi określonemu </w:t>
      </w:r>
      <w:r w:rsidRPr="00DE7620">
        <w:rPr>
          <w:rFonts w:ascii="Cambria" w:eastAsia="Calibri" w:hAnsi="Cambria"/>
          <w:sz w:val="24"/>
          <w:szCs w:val="24"/>
          <w:lang w:eastAsia="en-US"/>
        </w:rPr>
        <w:br/>
        <w:t>w § 1</w:t>
      </w:r>
      <w:r w:rsidR="00DE7620">
        <w:rPr>
          <w:rFonts w:ascii="Cambria" w:eastAsia="Calibri" w:hAnsi="Cambria"/>
          <w:sz w:val="24"/>
          <w:szCs w:val="24"/>
          <w:lang w:eastAsia="en-US"/>
        </w:rPr>
        <w:t>1</w:t>
      </w:r>
      <w:r w:rsidRPr="00DE7620">
        <w:rPr>
          <w:rFonts w:ascii="Cambria" w:eastAsia="Calibri" w:hAnsi="Cambria"/>
          <w:sz w:val="24"/>
          <w:szCs w:val="24"/>
          <w:lang w:eastAsia="en-US"/>
        </w:rPr>
        <w:t xml:space="preserve"> ust. 1,</w:t>
      </w:r>
    </w:p>
    <w:p w14:paraId="14764CEC" w14:textId="77777777" w:rsidR="00D9289F" w:rsidRPr="00DE7620" w:rsidRDefault="00D9289F">
      <w:pPr>
        <w:widowControl/>
        <w:numPr>
          <w:ilvl w:val="0"/>
          <w:numId w:val="3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E7620">
        <w:rPr>
          <w:rFonts w:ascii="Cambria" w:eastAsia="Calibri" w:hAnsi="Cambria"/>
          <w:sz w:val="24"/>
          <w:szCs w:val="24"/>
          <w:lang w:eastAsia="en-US"/>
        </w:rPr>
        <w:t>w przypadku co najmniej dwukrotnego niezłożenia oświadczeń, o których mowa</w:t>
      </w:r>
      <w:r w:rsidR="004240BF" w:rsidRPr="00DE7620">
        <w:rPr>
          <w:rFonts w:ascii="Cambria" w:eastAsia="Calibri" w:hAnsi="Cambria"/>
          <w:sz w:val="24"/>
          <w:szCs w:val="24"/>
          <w:lang w:eastAsia="en-US"/>
        </w:rPr>
        <w:t xml:space="preserve"> w § 1</w:t>
      </w:r>
      <w:r w:rsidR="00DE7620" w:rsidRPr="00DE7620">
        <w:rPr>
          <w:rFonts w:ascii="Cambria" w:eastAsia="Calibri" w:hAnsi="Cambria"/>
          <w:sz w:val="24"/>
          <w:szCs w:val="24"/>
          <w:lang w:eastAsia="en-US"/>
        </w:rPr>
        <w:t>1</w:t>
      </w:r>
      <w:r w:rsidR="004240BF" w:rsidRPr="00DE7620">
        <w:rPr>
          <w:rFonts w:ascii="Cambria" w:eastAsia="Calibri" w:hAnsi="Cambria"/>
          <w:sz w:val="24"/>
          <w:szCs w:val="24"/>
          <w:lang w:eastAsia="en-US"/>
        </w:rPr>
        <w:t xml:space="preserve"> ust. 2 lub 5, pomimo powtórnego wezwania.</w:t>
      </w:r>
      <w:r w:rsidRPr="00DE7620">
        <w:rPr>
          <w:rFonts w:ascii="Cambria" w:eastAsia="Calibri" w:hAnsi="Cambria"/>
          <w:sz w:val="24"/>
          <w:szCs w:val="24"/>
          <w:lang w:eastAsia="en-US"/>
        </w:rPr>
        <w:t xml:space="preserve"> </w:t>
      </w:r>
    </w:p>
    <w:p w14:paraId="1971C304" w14:textId="77777777" w:rsidR="00A671E3" w:rsidRPr="00F36960" w:rsidRDefault="00A671E3">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 xml:space="preserve">W przypadkach określonych w ust. 1, odstąpienie od umowy może nastąpić </w:t>
      </w:r>
      <w:r w:rsidR="003B6FC2" w:rsidRPr="00F36960">
        <w:rPr>
          <w:rFonts w:ascii="Cambria" w:eastAsia="Calibri" w:hAnsi="Cambria"/>
          <w:sz w:val="24"/>
          <w:szCs w:val="24"/>
          <w:lang w:eastAsia="en-US"/>
        </w:rPr>
        <w:t xml:space="preserve">                               </w:t>
      </w:r>
      <w:r w:rsidRPr="00F36960">
        <w:rPr>
          <w:rFonts w:ascii="Cambria" w:eastAsia="Calibri" w:hAnsi="Cambria"/>
          <w:sz w:val="24"/>
          <w:szCs w:val="24"/>
          <w:lang w:eastAsia="en-US"/>
        </w:rPr>
        <w:t xml:space="preserve">w terminie </w:t>
      </w:r>
      <w:r w:rsidR="00F36960" w:rsidRPr="00F36960">
        <w:rPr>
          <w:rFonts w:ascii="Cambria" w:eastAsia="Calibri" w:hAnsi="Cambria"/>
          <w:sz w:val="24"/>
          <w:szCs w:val="24"/>
          <w:lang w:eastAsia="en-US"/>
        </w:rPr>
        <w:t>15</w:t>
      </w:r>
      <w:r w:rsidRPr="00F36960">
        <w:rPr>
          <w:rFonts w:ascii="Cambria" w:eastAsia="Calibri" w:hAnsi="Cambria"/>
          <w:sz w:val="24"/>
          <w:szCs w:val="24"/>
          <w:lang w:eastAsia="en-US"/>
        </w:rPr>
        <w:t xml:space="preserve"> dni od powzięcia wiadomości o zaistnieniu okoliczności, o których mowa w ust. 1. </w:t>
      </w:r>
    </w:p>
    <w:p w14:paraId="3C533CA8" w14:textId="77777777" w:rsidR="00A671E3" w:rsidRPr="00F36960" w:rsidRDefault="00A671E3">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Odstąpienie od umowy powinno nastąpić w formie pisemnej</w:t>
      </w:r>
      <w:r w:rsidR="004240BF" w:rsidRPr="00F36960">
        <w:rPr>
          <w:rFonts w:ascii="Cambria" w:eastAsia="Calibri" w:hAnsi="Cambria"/>
          <w:sz w:val="24"/>
          <w:szCs w:val="24"/>
          <w:lang w:eastAsia="en-US"/>
        </w:rPr>
        <w:t xml:space="preserve"> lub formie elektronicznej</w:t>
      </w:r>
      <w:r w:rsidRPr="00F36960">
        <w:rPr>
          <w:rFonts w:ascii="Cambria" w:eastAsia="Calibri" w:hAnsi="Cambria"/>
          <w:sz w:val="24"/>
          <w:szCs w:val="24"/>
          <w:lang w:eastAsia="en-US"/>
        </w:rPr>
        <w:t xml:space="preserve"> pod rygorem nieważności takiego odstąpienia i powinno zawierać uzasadnienie.</w:t>
      </w:r>
    </w:p>
    <w:p w14:paraId="604AC874" w14:textId="77777777" w:rsidR="00A671E3" w:rsidRPr="00F36960" w:rsidRDefault="00A671E3">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W wypadku odstąpienia od umowy, Wykonawcę oraz Zamawiającego obciążają następujące obowiązki szczegółowe:</w:t>
      </w:r>
    </w:p>
    <w:p w14:paraId="2FF8F8A9" w14:textId="77777777" w:rsidR="00A671E3" w:rsidRPr="00F36960" w:rsidRDefault="00A671E3">
      <w:pPr>
        <w:widowControl/>
        <w:numPr>
          <w:ilvl w:val="0"/>
          <w:numId w:val="4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 xml:space="preserve">w terminie </w:t>
      </w:r>
      <w:r w:rsidRPr="00F36960">
        <w:rPr>
          <w:rFonts w:ascii="Cambria" w:eastAsia="Calibri" w:hAnsi="Cambria" w:cs="ArialNarrow"/>
          <w:sz w:val="24"/>
          <w:szCs w:val="24"/>
        </w:rPr>
        <w:t xml:space="preserve">wspólnie uzgodnionym przez strony, ale nie dłuższym niż </w:t>
      </w:r>
      <w:r w:rsidRPr="00F36960">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7D684228" w14:textId="77777777" w:rsidR="00A671E3" w:rsidRPr="00F36960" w:rsidRDefault="00A671E3">
      <w:pPr>
        <w:widowControl/>
        <w:numPr>
          <w:ilvl w:val="0"/>
          <w:numId w:val="4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 xml:space="preserve">Wykonawca </w:t>
      </w:r>
      <w:r w:rsidRPr="00F36960">
        <w:rPr>
          <w:rFonts w:ascii="Cambria" w:eastAsia="Calibri" w:hAnsi="Cambria" w:cs="ArialNarrow"/>
          <w:sz w:val="24"/>
          <w:szCs w:val="24"/>
        </w:rPr>
        <w:t xml:space="preserve">niezwłocznie, a najpóźniej w terminie 3 dni od dnia odstąpienia od umowy, </w:t>
      </w:r>
      <w:r w:rsidRPr="00F36960">
        <w:rPr>
          <w:rFonts w:ascii="Cambria" w:eastAsia="Calibri" w:hAnsi="Cambria"/>
          <w:sz w:val="24"/>
          <w:szCs w:val="24"/>
          <w:lang w:eastAsia="en-US"/>
        </w:rPr>
        <w:t xml:space="preserve">zabezpieczy przerwane roboty </w:t>
      </w:r>
      <w:r w:rsidR="0064481B" w:rsidRPr="00F36960">
        <w:rPr>
          <w:rFonts w:ascii="Cambria" w:eastAsia="Calibri" w:hAnsi="Cambria"/>
          <w:sz w:val="24"/>
          <w:szCs w:val="24"/>
          <w:lang w:eastAsia="en-US"/>
        </w:rPr>
        <w:t xml:space="preserve">w uzgodnieniu z inspektorem nadzoru </w:t>
      </w:r>
      <w:r w:rsidRPr="00F36960">
        <w:rPr>
          <w:rFonts w:ascii="Cambria" w:eastAsia="Calibri" w:hAnsi="Cambria"/>
          <w:sz w:val="24"/>
          <w:szCs w:val="24"/>
          <w:lang w:eastAsia="en-US"/>
        </w:rPr>
        <w:t>na koszt tej strony, z której winy nastąpiło odstąpienie od umowy.</w:t>
      </w:r>
    </w:p>
    <w:p w14:paraId="23BF05C6" w14:textId="77777777" w:rsidR="00A671E3" w:rsidRPr="00F36960" w:rsidRDefault="00A671E3">
      <w:pPr>
        <w:widowControl/>
        <w:numPr>
          <w:ilvl w:val="0"/>
          <w:numId w:val="4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cs="ArialNarrow"/>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724D3F8A" w14:textId="77777777" w:rsidR="00A671E3" w:rsidRPr="00F36960" w:rsidRDefault="00A671E3">
      <w:pPr>
        <w:widowControl/>
        <w:numPr>
          <w:ilvl w:val="0"/>
          <w:numId w:val="4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lastRenderedPageBreak/>
        <w:t xml:space="preserve">Wykonawca </w:t>
      </w:r>
      <w:r w:rsidRPr="00F36960">
        <w:rPr>
          <w:rFonts w:ascii="Cambria" w:eastAsia="Calibri" w:hAnsi="Cambria" w:cs="ArialNarrow"/>
          <w:sz w:val="24"/>
          <w:szCs w:val="24"/>
        </w:rPr>
        <w:t>niezwłocznie, a najpóźniej w terminie 7 dni</w:t>
      </w:r>
      <w:r w:rsidR="0064481B" w:rsidRPr="00F36960">
        <w:rPr>
          <w:rFonts w:ascii="Cambria" w:eastAsia="Calibri" w:hAnsi="Cambria" w:cs="ArialNarrow"/>
          <w:sz w:val="24"/>
          <w:szCs w:val="24"/>
        </w:rPr>
        <w:t xml:space="preserve"> roboczych</w:t>
      </w:r>
      <w:r w:rsidRPr="00F36960">
        <w:rPr>
          <w:rFonts w:ascii="Cambria" w:eastAsia="Calibri" w:hAnsi="Cambria" w:cs="ArialNarrow"/>
          <w:sz w:val="24"/>
          <w:szCs w:val="24"/>
        </w:rPr>
        <w:t xml:space="preserve"> od daty odstąpienia od umowy, </w:t>
      </w:r>
      <w:r w:rsidRPr="00F36960">
        <w:rPr>
          <w:rFonts w:ascii="Cambria" w:eastAsia="Calibri" w:hAnsi="Cambria"/>
          <w:sz w:val="24"/>
          <w:szCs w:val="24"/>
          <w:lang w:eastAsia="en-US"/>
        </w:rPr>
        <w:t>zgłosi do odbioru roboty przerwane i roboty zabezpieczające.</w:t>
      </w:r>
    </w:p>
    <w:p w14:paraId="188B7D55" w14:textId="77777777" w:rsidR="00A671E3" w:rsidRPr="00F36960" w:rsidRDefault="00A671E3">
      <w:pPr>
        <w:widowControl/>
        <w:numPr>
          <w:ilvl w:val="0"/>
          <w:numId w:val="4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3A53E472" w14:textId="77777777" w:rsidR="00A671E3" w:rsidRPr="00F36960" w:rsidRDefault="00A671E3">
      <w:pPr>
        <w:widowControl/>
        <w:numPr>
          <w:ilvl w:val="0"/>
          <w:numId w:val="4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3F6FB697" w14:textId="77777777" w:rsidR="00A671E3" w:rsidRPr="00DE3094" w:rsidRDefault="00A671E3">
      <w:pPr>
        <w:widowControl/>
        <w:numPr>
          <w:ilvl w:val="0"/>
          <w:numId w:val="4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 xml:space="preserve">Wykonawca przekaże znajdujące się w jego posiadaniu dokumenty należące do Zamawiającego, urządzenia, materiały i inne prace, za które Wykonawca </w:t>
      </w:r>
      <w:r w:rsidRPr="00DE3094">
        <w:rPr>
          <w:rFonts w:ascii="Cambria" w:eastAsia="Calibri" w:hAnsi="Cambria"/>
          <w:sz w:val="24"/>
          <w:szCs w:val="24"/>
          <w:lang w:eastAsia="en-US"/>
        </w:rPr>
        <w:t>otrzymał płatność oraz inną, sporządzoną przez niego lub na jego rzecz, dokumentację projektową, najpóźniej w terminie wskazanym przez Zamawiającego.</w:t>
      </w:r>
    </w:p>
    <w:p w14:paraId="3BBC9C24" w14:textId="77777777" w:rsidR="00A671E3" w:rsidRPr="00DE3094" w:rsidRDefault="00A671E3">
      <w:pPr>
        <w:widowControl/>
        <w:numPr>
          <w:ilvl w:val="0"/>
          <w:numId w:val="36"/>
        </w:numPr>
        <w:suppressAutoHyphens w:val="0"/>
        <w:autoSpaceDE w:val="0"/>
        <w:autoSpaceDN w:val="0"/>
        <w:spacing w:after="0"/>
        <w:ind w:left="426" w:hanging="426"/>
        <w:contextualSpacing/>
        <w:textAlignment w:val="auto"/>
        <w:rPr>
          <w:rFonts w:ascii="Cambria" w:hAnsi="Cambria"/>
          <w:sz w:val="24"/>
          <w:szCs w:val="24"/>
        </w:rPr>
      </w:pPr>
      <w:r w:rsidRPr="00DE3094">
        <w:rPr>
          <w:rFonts w:ascii="Cambria" w:hAnsi="Cambria"/>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4DBEF063" w14:textId="77777777" w:rsidR="00A671E3" w:rsidRPr="00DE3094" w:rsidRDefault="00A671E3">
      <w:pPr>
        <w:widowControl/>
        <w:numPr>
          <w:ilvl w:val="0"/>
          <w:numId w:val="36"/>
        </w:numPr>
        <w:suppressAutoHyphens w:val="0"/>
        <w:autoSpaceDE w:val="0"/>
        <w:autoSpaceDN w:val="0"/>
        <w:spacing w:after="0"/>
        <w:ind w:left="426" w:hanging="426"/>
        <w:textAlignment w:val="auto"/>
        <w:rPr>
          <w:rFonts w:ascii="Cambria" w:eastAsia="Calibri" w:hAnsi="Cambria"/>
          <w:sz w:val="24"/>
          <w:szCs w:val="24"/>
          <w:lang w:eastAsia="en-US"/>
        </w:rPr>
      </w:pPr>
      <w:r w:rsidRPr="00DE3094">
        <w:rPr>
          <w:rFonts w:ascii="Cambria" w:eastAsia="Calibri" w:hAnsi="Cambria"/>
          <w:sz w:val="24"/>
          <w:szCs w:val="24"/>
          <w:lang w:eastAsia="en-US"/>
        </w:rPr>
        <w:t>W przypadku braku współdziałania ze strony wykonawcy i niewykonywania przez niego obowiązków wynikających z ust. 4</w:t>
      </w:r>
      <w:r w:rsidR="00BF153E" w:rsidRPr="00DE3094">
        <w:rPr>
          <w:rFonts w:ascii="Cambria" w:eastAsia="Calibri" w:hAnsi="Cambria"/>
          <w:sz w:val="24"/>
          <w:szCs w:val="24"/>
          <w:lang w:eastAsia="en-US"/>
        </w:rPr>
        <w:t xml:space="preserve"> </w:t>
      </w:r>
      <w:r w:rsidRPr="00DE3094">
        <w:rPr>
          <w:rFonts w:ascii="Cambria" w:eastAsia="Calibri" w:hAnsi="Cambria"/>
          <w:sz w:val="24"/>
          <w:szCs w:val="24"/>
          <w:lang w:eastAsia="en-US"/>
        </w:rPr>
        <w:t>czynności te przeprowadzi lub zorganizuje zamawiający i obciąży ich kosztami wykonawcę.</w:t>
      </w:r>
    </w:p>
    <w:p w14:paraId="3118E19A" w14:textId="77777777" w:rsidR="00A671E3"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543232A8" w14:textId="3F928B7D" w:rsidR="00A671E3" w:rsidRPr="00DE3094" w:rsidRDefault="00A671E3" w:rsidP="00DE3094">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DE3094">
        <w:rPr>
          <w:rFonts w:ascii="Cambria" w:eastAsia="Calibri" w:hAnsi="Cambria"/>
          <w:b/>
          <w:bCs/>
          <w:sz w:val="24"/>
          <w:szCs w:val="24"/>
          <w:lang w:eastAsia="en-US"/>
        </w:rPr>
        <w:t>§ 1</w:t>
      </w:r>
      <w:r w:rsidR="00012B45">
        <w:rPr>
          <w:rFonts w:ascii="Cambria" w:eastAsia="Calibri" w:hAnsi="Cambria"/>
          <w:b/>
          <w:bCs/>
          <w:sz w:val="24"/>
          <w:szCs w:val="24"/>
          <w:lang w:eastAsia="en-US"/>
        </w:rPr>
        <w:t>5</w:t>
      </w:r>
    </w:p>
    <w:p w14:paraId="24CE488D" w14:textId="77777777" w:rsidR="00A671E3" w:rsidRPr="00DE3094" w:rsidRDefault="00A671E3" w:rsidP="00DE3094">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DE3094">
        <w:rPr>
          <w:rFonts w:ascii="Cambria" w:eastAsia="Calibri" w:hAnsi="Cambria"/>
          <w:b/>
          <w:bCs/>
          <w:sz w:val="24"/>
          <w:szCs w:val="24"/>
          <w:lang w:eastAsia="en-US"/>
        </w:rPr>
        <w:t>Zmiany umowy</w:t>
      </w:r>
    </w:p>
    <w:p w14:paraId="18C203D2" w14:textId="77777777" w:rsidR="00A671E3" w:rsidRPr="00994F17" w:rsidRDefault="00A671E3">
      <w:pPr>
        <w:pStyle w:val="Jasnalistaakcent51"/>
        <w:widowControl/>
        <w:numPr>
          <w:ilvl w:val="0"/>
          <w:numId w:val="39"/>
        </w:numPr>
        <w:suppressAutoHyphens w:val="0"/>
        <w:autoSpaceDE w:val="0"/>
        <w:autoSpaceDN w:val="0"/>
        <w:spacing w:after="0"/>
        <w:ind w:left="426" w:hanging="426"/>
        <w:textAlignment w:val="auto"/>
        <w:rPr>
          <w:rFonts w:ascii="Cambria" w:eastAsia="Calibri" w:hAnsi="Cambria" w:cs="Calibri"/>
          <w:sz w:val="24"/>
          <w:szCs w:val="24"/>
          <w:lang w:eastAsia="en-US"/>
        </w:rPr>
      </w:pPr>
      <w:bookmarkStart w:id="11" w:name="_Hlk122002515"/>
      <w:r w:rsidRPr="00DE3094">
        <w:rPr>
          <w:rFonts w:ascii="Cambria" w:eastAsia="Calibri" w:hAnsi="Cambria" w:cs="Calibri"/>
          <w:sz w:val="24"/>
          <w:szCs w:val="24"/>
          <w:lang w:eastAsia="en-US"/>
        </w:rPr>
        <w:t xml:space="preserve">Oprócz przypadków, o których mowa w art. 454 i 455 ustawy – Prawo zamówień </w:t>
      </w:r>
      <w:r w:rsidRPr="00994F17">
        <w:rPr>
          <w:rFonts w:ascii="Cambria" w:eastAsia="Calibri" w:hAnsi="Cambria" w:cs="Calibri"/>
          <w:sz w:val="24"/>
          <w:szCs w:val="24"/>
          <w:lang w:eastAsia="en-US"/>
        </w:rPr>
        <w:t>publicznych, strony dopuszczają możliwość wprowadzania zmiany umowy w stosunku do treści oferty, na podstawie której dokonano wyboru Wykonawcy, w przypadku wystąpienia którejkolwiek z następujących okoliczności:</w:t>
      </w:r>
    </w:p>
    <w:bookmarkEnd w:id="11"/>
    <w:p w14:paraId="66194469" w14:textId="77777777" w:rsidR="00A671E3" w:rsidRPr="00994F17" w:rsidRDefault="00A671E3">
      <w:pPr>
        <w:pStyle w:val="Jasnalistaakcent51"/>
        <w:widowControl/>
        <w:numPr>
          <w:ilvl w:val="1"/>
          <w:numId w:val="36"/>
        </w:numPr>
        <w:suppressAutoHyphens w:val="0"/>
        <w:autoSpaceDE w:val="0"/>
        <w:autoSpaceDN w:val="0"/>
        <w:spacing w:after="0"/>
        <w:ind w:left="709" w:hanging="425"/>
        <w:textAlignment w:val="auto"/>
        <w:rPr>
          <w:rFonts w:ascii="Cambria" w:hAnsi="Cambria" w:cs="Calibri"/>
          <w:sz w:val="24"/>
          <w:szCs w:val="24"/>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72626807" w14:textId="77777777" w:rsidR="00A671E3" w:rsidRPr="00994F17" w:rsidRDefault="00A671E3">
      <w:pPr>
        <w:pStyle w:val="Jasnalistaakcent51"/>
        <w:widowControl/>
        <w:numPr>
          <w:ilvl w:val="1"/>
          <w:numId w:val="36"/>
        </w:numPr>
        <w:suppressAutoHyphens w:val="0"/>
        <w:autoSpaceDE w:val="0"/>
        <w:autoSpaceDN w:val="0"/>
        <w:spacing w:after="0"/>
        <w:ind w:left="709"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994F17">
        <w:rPr>
          <w:rFonts w:ascii="Cambria" w:eastAsia="Calibri" w:hAnsi="Cambria" w:cs="Calibri"/>
          <w:sz w:val="24"/>
          <w:szCs w:val="24"/>
          <w:lang w:eastAsia="en-US"/>
        </w:rPr>
        <w:t>eksploatorów</w:t>
      </w:r>
      <w:proofErr w:type="spellEnd"/>
      <w:r w:rsidRPr="00994F17">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lastRenderedPageBreak/>
        <w:t>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994F17">
        <w:rPr>
          <w:rFonts w:ascii="Cambria" w:eastAsia="Calibri" w:hAnsi="Cambria" w:cs="Calibri"/>
          <w:sz w:val="24"/>
          <w:szCs w:val="24"/>
          <w:lang w:eastAsia="en-US"/>
        </w:rPr>
        <w:t>a</w:t>
      </w:r>
      <w:r w:rsidRPr="00994F17">
        <w:rPr>
          <w:rFonts w:ascii="Cambria" w:eastAsia="Calibri" w:hAnsi="Cambria" w:cs="Calibri"/>
          <w:sz w:val="24"/>
          <w:szCs w:val="24"/>
          <w:lang w:eastAsia="en-US"/>
        </w:rPr>
        <w:t xml:space="preserve"> robót budowlanych;</w:t>
      </w:r>
    </w:p>
    <w:p w14:paraId="443DC65C" w14:textId="77777777" w:rsidR="00A671E3" w:rsidRPr="00994F17" w:rsidRDefault="00A671E3">
      <w:pPr>
        <w:pStyle w:val="Jasnalistaakcent51"/>
        <w:widowControl/>
        <w:numPr>
          <w:ilvl w:val="1"/>
          <w:numId w:val="36"/>
        </w:numPr>
        <w:suppressAutoHyphens w:val="0"/>
        <w:autoSpaceDE w:val="0"/>
        <w:autoSpaceDN w:val="0"/>
        <w:spacing w:after="0"/>
        <w:ind w:left="709" w:hanging="425"/>
        <w:textAlignment w:val="auto"/>
        <w:rPr>
          <w:rFonts w:ascii="Cambria" w:eastAsia="Calibri" w:hAnsi="Cambria" w:cs="Calibri"/>
          <w:sz w:val="24"/>
          <w:szCs w:val="24"/>
          <w:lang w:eastAsia="en-US"/>
        </w:rPr>
      </w:pPr>
      <w:r w:rsidRPr="00994F17">
        <w:rPr>
          <w:rFonts w:ascii="Cambria" w:eastAsia="Calibri" w:hAnsi="Cambria" w:cs="Calibri"/>
          <w:sz w:val="24"/>
          <w:szCs w:val="24"/>
          <w:lang w:eastAsia="en-US"/>
        </w:rPr>
        <w:t xml:space="preserve"> </w:t>
      </w: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xml:space="preserve">, o którym mowa w § 2 ust. 1, może nastąpić w przypadku wystąpienia kolizji z instalacjami wewnętrznymi </w:t>
      </w:r>
      <w:r w:rsidR="00B14460" w:rsidRPr="00994F17">
        <w:rPr>
          <w:rFonts w:ascii="Cambria" w:eastAsia="Calibri" w:hAnsi="Cambria" w:cs="Calibri"/>
          <w:sz w:val="24"/>
          <w:szCs w:val="24"/>
          <w:lang w:eastAsia="en-US"/>
        </w:rPr>
        <w:t xml:space="preserve">lub zewnętrznymi </w:t>
      </w:r>
      <w:r w:rsidRPr="00994F17">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10EF8DF8" w14:textId="77777777" w:rsidR="00A671E3" w:rsidRPr="00994F17" w:rsidRDefault="00A671E3">
      <w:pPr>
        <w:pStyle w:val="Jasnalistaakcent51"/>
        <w:widowControl/>
        <w:numPr>
          <w:ilvl w:val="1"/>
          <w:numId w:val="36"/>
        </w:numPr>
        <w:suppressAutoHyphens w:val="0"/>
        <w:autoSpaceDE w:val="0"/>
        <w:autoSpaceDN w:val="0"/>
        <w:spacing w:after="0"/>
        <w:ind w:left="709"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51260EB4" w14:textId="77777777" w:rsidR="00A671E3" w:rsidRPr="00994F17" w:rsidRDefault="00A671E3">
      <w:pPr>
        <w:pStyle w:val="Jasnalistaakcent51"/>
        <w:widowControl/>
        <w:numPr>
          <w:ilvl w:val="1"/>
          <w:numId w:val="36"/>
        </w:numPr>
        <w:suppressAutoHyphens w:val="0"/>
        <w:autoSpaceDE w:val="0"/>
        <w:autoSpaceDN w:val="0"/>
        <w:spacing w:after="0"/>
        <w:ind w:left="709"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w:t>
      </w:r>
      <w:r w:rsidRPr="00994F17">
        <w:rPr>
          <w:rFonts w:ascii="Cambria" w:eastAsia="Calibri" w:hAnsi="Cambria" w:cs="Calibri"/>
          <w:sz w:val="24"/>
          <w:szCs w:val="24"/>
          <w:lang w:eastAsia="en-US"/>
        </w:rPr>
        <w:br/>
        <w:t xml:space="preserve">o liczbę dni niezbędną do wyeliminowania utrudnień związanych z ich wystąpieniem, </w:t>
      </w:r>
    </w:p>
    <w:p w14:paraId="3C0EDE4A" w14:textId="77777777" w:rsidR="00A671E3" w:rsidRPr="00994F17" w:rsidRDefault="00A671E3">
      <w:pPr>
        <w:pStyle w:val="Jasnalistaakcent51"/>
        <w:widowControl/>
        <w:numPr>
          <w:ilvl w:val="1"/>
          <w:numId w:val="36"/>
        </w:numPr>
        <w:suppressAutoHyphens w:val="0"/>
        <w:autoSpaceDE w:val="0"/>
        <w:autoSpaceDN w:val="0"/>
        <w:spacing w:after="0"/>
        <w:ind w:left="709"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przedłużenia terminu realizacji zamówienia</w:t>
      </w:r>
      <w:r w:rsidRPr="00994F17">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2172A0FD" w14:textId="77777777" w:rsidR="00474086" w:rsidRPr="00994F17" w:rsidRDefault="00474086">
      <w:pPr>
        <w:pStyle w:val="Jasnalistaakcent51"/>
        <w:widowControl/>
        <w:numPr>
          <w:ilvl w:val="1"/>
          <w:numId w:val="36"/>
        </w:numPr>
        <w:suppressAutoHyphens w:val="0"/>
        <w:autoSpaceDE w:val="0"/>
        <w:autoSpaceDN w:val="0"/>
        <w:spacing w:after="0"/>
        <w:ind w:left="709"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o którym mowa w § 2 ust. 1, może nastąpić w przypadku ujawnienia podczas wykonywania robót zabytków ruchomych i nieruchomych wymagających zabezpieczenia – o czas niezbędny na ich zabezpieczenie lub przeniesienie, o ile przerwa ta będzie miała wpływ na dotrzymanie terminu końcowego realizacji umowy,</w:t>
      </w:r>
    </w:p>
    <w:p w14:paraId="4596D729" w14:textId="77777777" w:rsidR="00A671E3" w:rsidRPr="00994F17" w:rsidRDefault="00B14460">
      <w:pPr>
        <w:pStyle w:val="Jasnalistaakcent51"/>
        <w:widowControl/>
        <w:numPr>
          <w:ilvl w:val="1"/>
          <w:numId w:val="36"/>
        </w:numPr>
        <w:suppressAutoHyphens w:val="0"/>
        <w:autoSpaceDE w:val="0"/>
        <w:autoSpaceDN w:val="0"/>
        <w:spacing w:after="0"/>
        <w:ind w:left="709"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lastRenderedPageBreak/>
        <w:t>zmiana terminu wykonania zamówienia lub zakresu świadczeń lub sposobu wykonywania zamówienia</w:t>
      </w:r>
      <w:r w:rsidRPr="00994F17">
        <w:rPr>
          <w:rFonts w:ascii="Cambria" w:eastAsia="Calibri" w:hAnsi="Cambria" w:cs="Calibri"/>
          <w:sz w:val="24"/>
          <w:szCs w:val="24"/>
          <w:lang w:eastAsia="en-US"/>
        </w:rPr>
        <w:t xml:space="preserve"> może nastąpić w przypadku </w:t>
      </w:r>
      <w:r w:rsidR="00A671E3" w:rsidRPr="00994F17">
        <w:rPr>
          <w:rFonts w:ascii="Cambria" w:eastAsia="Calibri" w:hAnsi="Cambria" w:cs="Calibri"/>
          <w:sz w:val="24"/>
          <w:szCs w:val="24"/>
          <w:lang w:eastAsia="en-US"/>
        </w:rPr>
        <w:t xml:space="preserve">zmiany powszechnie obowiązujących przepisów prawa w zakresie mającym bezpośredni wpływ na </w:t>
      </w:r>
      <w:r w:rsidRPr="00994F17">
        <w:rPr>
          <w:rFonts w:ascii="Cambria" w:eastAsia="Calibri" w:hAnsi="Cambria" w:cs="Calibri"/>
          <w:sz w:val="24"/>
          <w:szCs w:val="24"/>
          <w:lang w:eastAsia="en-US"/>
        </w:rPr>
        <w:t xml:space="preserve">termin </w:t>
      </w:r>
      <w:r w:rsidR="00A671E3" w:rsidRPr="00994F17">
        <w:rPr>
          <w:rFonts w:ascii="Cambria" w:eastAsia="Calibri" w:hAnsi="Cambria" w:cs="Calibri"/>
          <w:sz w:val="24"/>
          <w:szCs w:val="24"/>
          <w:lang w:eastAsia="en-US"/>
        </w:rPr>
        <w:t>realizacj</w:t>
      </w:r>
      <w:r w:rsidRPr="00994F17">
        <w:rPr>
          <w:rFonts w:ascii="Cambria" w:eastAsia="Calibri" w:hAnsi="Cambria" w:cs="Calibri"/>
          <w:sz w:val="24"/>
          <w:szCs w:val="24"/>
          <w:lang w:eastAsia="en-US"/>
        </w:rPr>
        <w:t>i</w:t>
      </w:r>
      <w:r w:rsidR="00A671E3" w:rsidRPr="00994F17">
        <w:rPr>
          <w:rFonts w:ascii="Cambria" w:eastAsia="Calibri" w:hAnsi="Cambria" w:cs="Calibri"/>
          <w:sz w:val="24"/>
          <w:szCs w:val="24"/>
          <w:lang w:eastAsia="en-US"/>
        </w:rPr>
        <w:t xml:space="preserve"> przedmiotu zamówienia lub </w:t>
      </w:r>
      <w:r w:rsidRPr="00994F17">
        <w:rPr>
          <w:rFonts w:ascii="Cambria" w:eastAsia="Calibri" w:hAnsi="Cambria" w:cs="Calibri"/>
          <w:sz w:val="24"/>
          <w:szCs w:val="24"/>
          <w:lang w:eastAsia="en-US"/>
        </w:rPr>
        <w:t xml:space="preserve">zakres </w:t>
      </w:r>
      <w:r w:rsidR="00A671E3" w:rsidRPr="00994F17">
        <w:rPr>
          <w:rFonts w:ascii="Cambria" w:eastAsia="Calibri" w:hAnsi="Cambria" w:cs="Calibri"/>
          <w:sz w:val="24"/>
          <w:szCs w:val="24"/>
          <w:lang w:eastAsia="en-US"/>
        </w:rPr>
        <w:t>świadcze</w:t>
      </w:r>
      <w:r w:rsidRPr="00994F17">
        <w:rPr>
          <w:rFonts w:ascii="Cambria" w:eastAsia="Calibri" w:hAnsi="Cambria" w:cs="Calibri"/>
          <w:sz w:val="24"/>
          <w:szCs w:val="24"/>
          <w:lang w:eastAsia="en-US"/>
        </w:rPr>
        <w:t>ń</w:t>
      </w:r>
      <w:r w:rsidR="00A671E3" w:rsidRPr="00994F17">
        <w:rPr>
          <w:rFonts w:ascii="Cambria" w:eastAsia="Calibri" w:hAnsi="Cambria" w:cs="Calibri"/>
          <w:sz w:val="24"/>
          <w:szCs w:val="24"/>
          <w:lang w:eastAsia="en-US"/>
        </w:rPr>
        <w:t xml:space="preserve"> stron umowy</w:t>
      </w:r>
      <w:r w:rsidRPr="00994F17">
        <w:rPr>
          <w:rFonts w:ascii="Cambria" w:eastAsia="Calibri" w:hAnsi="Cambria" w:cs="Calibri"/>
          <w:sz w:val="24"/>
          <w:szCs w:val="24"/>
          <w:lang w:eastAsia="en-US"/>
        </w:rPr>
        <w:t xml:space="preserve"> lub sposób jej wykonywania</w:t>
      </w:r>
      <w:r w:rsidR="00A671E3" w:rsidRPr="00994F17">
        <w:rPr>
          <w:rFonts w:ascii="Cambria" w:eastAsia="Calibri" w:hAnsi="Cambria" w:cs="Calibri"/>
          <w:sz w:val="24"/>
          <w:szCs w:val="24"/>
          <w:lang w:eastAsia="en-US"/>
        </w:rPr>
        <w:t>,</w:t>
      </w:r>
    </w:p>
    <w:p w14:paraId="46C92426" w14:textId="77777777" w:rsidR="00A671E3" w:rsidRPr="00994F17" w:rsidRDefault="00A671E3">
      <w:pPr>
        <w:widowControl/>
        <w:numPr>
          <w:ilvl w:val="1"/>
          <w:numId w:val="36"/>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994F17">
        <w:rPr>
          <w:rFonts w:ascii="Cambria" w:eastAsia="Calibri" w:hAnsi="Cambria"/>
          <w:b/>
          <w:bCs/>
          <w:sz w:val="24"/>
          <w:szCs w:val="24"/>
          <w:lang w:eastAsia="en-US"/>
        </w:rPr>
        <w:t>zmiany sposobu rozliczania Umowy lub dokonywania płatności na rzecz Wykonawcy</w:t>
      </w:r>
      <w:r w:rsidRPr="00994F17">
        <w:rPr>
          <w:rFonts w:ascii="Cambria" w:eastAsia="Calibri" w:hAnsi="Cambria"/>
          <w:sz w:val="24"/>
          <w:szCs w:val="24"/>
          <w:lang w:eastAsia="en-US"/>
        </w:rPr>
        <w:t xml:space="preserve"> </w:t>
      </w:r>
      <w:r w:rsidR="00B14460" w:rsidRPr="00994F17">
        <w:rPr>
          <w:rFonts w:ascii="Cambria" w:eastAsia="Calibri" w:hAnsi="Cambria"/>
          <w:sz w:val="24"/>
          <w:szCs w:val="24"/>
          <w:lang w:eastAsia="en-US"/>
        </w:rPr>
        <w:t xml:space="preserve">może nastąpić </w:t>
      </w:r>
      <w:r w:rsidRPr="00994F17">
        <w:rPr>
          <w:rFonts w:ascii="Cambria" w:eastAsia="Calibri" w:hAnsi="Cambria"/>
          <w:sz w:val="24"/>
          <w:szCs w:val="24"/>
          <w:lang w:eastAsia="en-US"/>
        </w:rPr>
        <w:t>wskutek zaistnienia przyczyn organizacyjnych lub finansowych leżących po stronie Zamawiającego</w:t>
      </w:r>
      <w:r w:rsidR="00EF5E39" w:rsidRPr="00994F17">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2D7CA0FE" w14:textId="77777777" w:rsidR="006F73E0" w:rsidRPr="00994F17" w:rsidRDefault="00B14460">
      <w:pPr>
        <w:pStyle w:val="Jasnalistaakcent51"/>
        <w:widowControl/>
        <w:numPr>
          <w:ilvl w:val="1"/>
          <w:numId w:val="36"/>
        </w:numPr>
        <w:suppressAutoHyphens w:val="0"/>
        <w:autoSpaceDE w:val="0"/>
        <w:autoSpaceDN w:val="0"/>
        <w:spacing w:after="0"/>
        <w:ind w:left="709"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zmiana terminu wykonania zamówienia lub zakresu świadczeń lub sposobu wykonywania zamówienia</w:t>
      </w:r>
      <w:r w:rsidRPr="00994F17">
        <w:rPr>
          <w:rFonts w:ascii="Cambria" w:eastAsia="Calibri" w:hAnsi="Cambria" w:cs="Calibri"/>
          <w:sz w:val="24"/>
          <w:szCs w:val="24"/>
          <w:lang w:eastAsia="en-US"/>
        </w:rPr>
        <w:t xml:space="preserve"> może nastąpić </w:t>
      </w:r>
      <w:r w:rsidRPr="00994F17">
        <w:rPr>
          <w:rFonts w:ascii="Cambria" w:hAnsi="Cambria" w:cs="Calibri"/>
          <w:sz w:val="24"/>
          <w:szCs w:val="24"/>
        </w:rPr>
        <w:t xml:space="preserve">o ile </w:t>
      </w:r>
      <w:r w:rsidR="00A671E3" w:rsidRPr="00994F17">
        <w:rPr>
          <w:rFonts w:ascii="Cambria" w:hAnsi="Cambria" w:cs="Calibri"/>
          <w:sz w:val="24"/>
          <w:szCs w:val="24"/>
        </w:rPr>
        <w:t>będą konieczne do zagwarantowania zgodności umowy z wchodzącymi w życie po terminie składania ofert lub po zawarciu umowy</w:t>
      </w:r>
      <w:r w:rsidR="006F73E0" w:rsidRPr="00994F17">
        <w:rPr>
          <w:rFonts w:ascii="Cambria" w:hAnsi="Cambria" w:cs="Calibri"/>
          <w:sz w:val="24"/>
          <w:szCs w:val="24"/>
        </w:rPr>
        <w:t>:</w:t>
      </w:r>
    </w:p>
    <w:p w14:paraId="21390C4A" w14:textId="77777777" w:rsidR="00B14460" w:rsidRPr="00994F17" w:rsidRDefault="00A671E3">
      <w:pPr>
        <w:pStyle w:val="Jasnalistaakcent51"/>
        <w:widowControl/>
        <w:numPr>
          <w:ilvl w:val="0"/>
          <w:numId w:val="63"/>
        </w:numPr>
        <w:suppressAutoHyphens w:val="0"/>
        <w:autoSpaceDE w:val="0"/>
        <w:autoSpaceDN w:val="0"/>
        <w:spacing w:after="0"/>
        <w:textAlignment w:val="auto"/>
        <w:rPr>
          <w:rFonts w:ascii="Cambria" w:eastAsia="Calibri" w:hAnsi="Cambria" w:cs="Calibri"/>
          <w:sz w:val="24"/>
          <w:szCs w:val="24"/>
          <w:lang w:eastAsia="en-US"/>
        </w:rPr>
      </w:pPr>
      <w:r w:rsidRPr="00994F17">
        <w:rPr>
          <w:rFonts w:ascii="Cambria" w:hAnsi="Cambria" w:cs="Calibri"/>
          <w:sz w:val="24"/>
          <w:szCs w:val="24"/>
        </w:rPr>
        <w:t>przepisami prawa w szczególności przepisami o podatku od towarów i usług w zakresie wynikającym z tych przepisów</w:t>
      </w:r>
      <w:bookmarkStart w:id="12" w:name="_Hlk53051676"/>
      <w:r w:rsidR="00B14460" w:rsidRPr="00994F17">
        <w:rPr>
          <w:rFonts w:ascii="Cambria" w:hAnsi="Cambria" w:cs="Calibri"/>
          <w:sz w:val="24"/>
          <w:szCs w:val="24"/>
        </w:rPr>
        <w:t>;</w:t>
      </w:r>
    </w:p>
    <w:p w14:paraId="24992875" w14:textId="77777777" w:rsidR="00472D5E" w:rsidRPr="00994F17" w:rsidRDefault="00472D5E" w:rsidP="00994F17">
      <w:pPr>
        <w:pStyle w:val="Akapitzlist"/>
        <w:numPr>
          <w:ilvl w:val="0"/>
          <w:numId w:val="63"/>
        </w:numPr>
        <w:spacing w:after="0" w:line="240" w:lineRule="auto"/>
        <w:ind w:left="1474" w:hanging="357"/>
        <w:rPr>
          <w:rFonts w:ascii="Cambria" w:hAnsi="Cambria" w:cs="Calibri"/>
          <w:sz w:val="24"/>
          <w:szCs w:val="24"/>
          <w:lang w:eastAsia="en-US"/>
        </w:rPr>
      </w:pPr>
      <w:r w:rsidRPr="00994F17">
        <w:rPr>
          <w:rFonts w:ascii="Cambria" w:hAnsi="Cambria" w:cs="Calibri"/>
          <w:sz w:val="24"/>
          <w:szCs w:val="24"/>
          <w:lang w:eastAsia="en-US"/>
        </w:rPr>
        <w:t>zmianami uchwały RM lub Regulaminu BGK w zakresie koniecznym do dostosowania umowy do nowych regulacji;</w:t>
      </w:r>
    </w:p>
    <w:p w14:paraId="22B1E57A" w14:textId="77777777" w:rsidR="00B14460" w:rsidRPr="00994F17" w:rsidRDefault="00B14460">
      <w:pPr>
        <w:pStyle w:val="Jasnalistaakcent51"/>
        <w:widowControl/>
        <w:numPr>
          <w:ilvl w:val="1"/>
          <w:numId w:val="36"/>
        </w:numPr>
        <w:suppressAutoHyphens w:val="0"/>
        <w:autoSpaceDE w:val="0"/>
        <w:autoSpaceDN w:val="0"/>
        <w:spacing w:after="0"/>
        <w:ind w:left="709"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 xml:space="preserve">zmiana terminu wykonania zamówienia lub zakresu świadczeń lub sposobu wykonywania zamówienia </w:t>
      </w:r>
      <w:r w:rsidRPr="00994F17">
        <w:rPr>
          <w:rFonts w:ascii="Cambria" w:eastAsia="Calibri" w:hAnsi="Cambria" w:cs="Calibri"/>
          <w:sz w:val="24"/>
          <w:szCs w:val="24"/>
          <w:lang w:eastAsia="en-US"/>
        </w:rPr>
        <w:t>może nastąpić w przypadku konieczności wykonania robót nieujętych w dokumentacji projektowej.</w:t>
      </w:r>
    </w:p>
    <w:p w14:paraId="1DBD2C0D" w14:textId="77777777" w:rsidR="0032258F" w:rsidRPr="00994F17" w:rsidRDefault="0032258F" w:rsidP="00994F17">
      <w:pPr>
        <w:pStyle w:val="Akapitzlist"/>
        <w:numPr>
          <w:ilvl w:val="1"/>
          <w:numId w:val="36"/>
        </w:numPr>
        <w:spacing w:after="0"/>
        <w:ind w:hanging="357"/>
        <w:jc w:val="both"/>
        <w:rPr>
          <w:rFonts w:ascii="Cambria" w:eastAsia="Arial" w:hAnsi="Cambria"/>
          <w:bCs/>
          <w:sz w:val="24"/>
          <w:szCs w:val="24"/>
          <w:shd w:val="clear" w:color="auto" w:fill="FFFFFF"/>
        </w:rPr>
      </w:pPr>
      <w:r w:rsidRPr="00994F17">
        <w:rPr>
          <w:rStyle w:val="Domylnaczcionkaakapitu2"/>
          <w:rFonts w:ascii="Cambria" w:eastAsia="Arial" w:hAnsi="Cambria"/>
          <w:bCs/>
          <w:sz w:val="24"/>
          <w:szCs w:val="24"/>
          <w:shd w:val="clear" w:color="auto" w:fill="FFFFFF"/>
          <w:lang w:eastAsia="ar-SA"/>
        </w:rPr>
        <w:t>W uzasadnionych przypadkach, których nie można było przewidzieć przed zawarciem umowy a w szczególności, gdy zajdzie konieczność dokonania zmian</w:t>
      </w:r>
      <w:r w:rsidR="003B6FC2" w:rsidRPr="00994F17">
        <w:rPr>
          <w:rStyle w:val="Domylnaczcionkaakapitu2"/>
          <w:rFonts w:ascii="Cambria" w:eastAsia="Arial" w:hAnsi="Cambria"/>
          <w:bCs/>
          <w:sz w:val="24"/>
          <w:szCs w:val="24"/>
          <w:shd w:val="clear" w:color="auto" w:fill="FFFFFF"/>
          <w:lang w:eastAsia="ar-SA"/>
        </w:rPr>
        <w:t xml:space="preserve">           </w:t>
      </w:r>
      <w:r w:rsidRPr="00994F17">
        <w:rPr>
          <w:rStyle w:val="Domylnaczcionkaakapitu2"/>
          <w:rFonts w:ascii="Cambria" w:eastAsia="Arial" w:hAnsi="Cambria"/>
          <w:bCs/>
          <w:sz w:val="24"/>
          <w:szCs w:val="24"/>
          <w:shd w:val="clear" w:color="auto" w:fill="FFFFFF"/>
          <w:lang w:eastAsia="ar-SA"/>
        </w:rPr>
        <w:t xml:space="preserve">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bookmarkEnd w:id="12"/>
    <w:p w14:paraId="7D4FA112" w14:textId="77777777" w:rsidR="0032258F" w:rsidRPr="00994F17" w:rsidRDefault="0032258F" w:rsidP="00994F17">
      <w:pPr>
        <w:pStyle w:val="Jasnalistaakcent51"/>
        <w:widowControl/>
        <w:numPr>
          <w:ilvl w:val="0"/>
          <w:numId w:val="39"/>
        </w:numPr>
        <w:suppressAutoHyphens w:val="0"/>
        <w:autoSpaceDE w:val="0"/>
        <w:autoSpaceDN w:val="0"/>
        <w:spacing w:after="0"/>
        <w:ind w:hanging="357"/>
        <w:textAlignment w:val="auto"/>
        <w:rPr>
          <w:rFonts w:ascii="Cambria" w:eastAsia="Calibri" w:hAnsi="Cambria"/>
          <w:sz w:val="24"/>
          <w:szCs w:val="24"/>
          <w:lang w:eastAsia="en-US"/>
        </w:rPr>
      </w:pPr>
      <w:r w:rsidRPr="00994F17">
        <w:rPr>
          <w:rFonts w:ascii="Cambria" w:eastAsia="Calibri" w:hAnsi="Cambria"/>
          <w:sz w:val="24"/>
          <w:szCs w:val="24"/>
          <w:lang w:eastAsia="en-US"/>
        </w:rPr>
        <w:t>Zamawiający nadto przewiduje możliwość zmiany umowy w następujących okolicznościach:</w:t>
      </w:r>
    </w:p>
    <w:p w14:paraId="72E33223" w14:textId="77777777" w:rsidR="0032258F" w:rsidRPr="00994F17" w:rsidRDefault="0032258F" w:rsidP="0032258F">
      <w:pPr>
        <w:spacing w:after="0"/>
        <w:ind w:left="737" w:hanging="284"/>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a) Zamawiający przewiduje możliwość zmiany osób odpowiedzialnych za kierowanie robotami budowlanymi w tym zmiany kierownika budowy, przy czym osoby zastępujące muszą spełniać warunki określone w umowie,</w:t>
      </w:r>
    </w:p>
    <w:p w14:paraId="110759A3" w14:textId="77777777" w:rsidR="0032258F" w:rsidRPr="00994F17" w:rsidRDefault="0032258F" w:rsidP="0032258F">
      <w:pPr>
        <w:widowControl/>
        <w:suppressAutoHyphens w:val="0"/>
        <w:adjustRightInd/>
        <w:spacing w:after="0"/>
        <w:ind w:left="737" w:hanging="284"/>
        <w:textAlignment w:val="auto"/>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 xml:space="preserve">b) w przypadku, gdy Wykonawca w ofercie nie przewidział korzystania </w:t>
      </w:r>
      <w:r w:rsidR="003B6FC2" w:rsidRPr="00994F17">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z podwykonawców, przewiduje się możliwą zmianę umowy dotyczącą powierzenia przez wykonawcę wykonywania części zamówienia podwykonawcom lub dalszym podwykonawcom, jeżeli wykonawca uzna to za konieczne i złoży odpowiedni wniosek w formie pisemnej,</w:t>
      </w:r>
    </w:p>
    <w:p w14:paraId="62066B80" w14:textId="5F9B4D3E" w:rsidR="0032258F" w:rsidRPr="00994F17" w:rsidRDefault="0032258F" w:rsidP="0032258F">
      <w:pPr>
        <w:widowControl/>
        <w:suppressAutoHyphens w:val="0"/>
        <w:adjustRightInd/>
        <w:spacing w:after="0"/>
        <w:ind w:left="737" w:hanging="284"/>
        <w:textAlignment w:val="auto"/>
        <w:rPr>
          <w:rFonts w:ascii="Cambria" w:eastAsia="Calibri" w:hAnsi="Cambria" w:cs="Times New Roman"/>
          <w:sz w:val="24"/>
          <w:szCs w:val="24"/>
          <w:lang w:eastAsia="en-US"/>
        </w:rPr>
      </w:pPr>
      <w:r w:rsidRPr="00994F17">
        <w:rPr>
          <w:rFonts w:ascii="Cambria" w:eastAsia="Calibri" w:hAnsi="Cambria" w:cs="Times New Roman"/>
          <w:sz w:val="24"/>
          <w:szCs w:val="24"/>
          <w:lang w:eastAsia="en-US"/>
        </w:rPr>
        <w:lastRenderedPageBreak/>
        <w:t xml:space="preserve">c) w przypadku, gdy Wykonawca w ofercie przewidział korzystanie </w:t>
      </w:r>
      <w:r w:rsidR="003B6FC2" w:rsidRPr="00994F17">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z podwykonawców, przewiduje się możliwą zmianę umowy dotyczącą samodzielnego wykonania przedmiotu zamówienia lub zwiększenia bądź zmniejszenia liczby podwykonawców, jeżeli wykonawca uzna to za konieczne </w:t>
      </w:r>
      <w:r w:rsidR="003B6FC2" w:rsidRPr="00994F17">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w:t>
      </w:r>
      <w:r w:rsidR="003B6FC2" w:rsidRPr="00994F17">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2B56EA90" w14:textId="77777777" w:rsidR="0032258F" w:rsidRPr="00994F17" w:rsidRDefault="0032258F" w:rsidP="0032258F">
      <w:pPr>
        <w:widowControl/>
        <w:suppressAutoHyphens w:val="0"/>
        <w:adjustRightInd/>
        <w:spacing w:after="0"/>
        <w:ind w:left="737" w:hanging="284"/>
        <w:textAlignment w:val="auto"/>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d) w  przypadku konieczności wykonania dodatkowych robót nieobjętych dokumentacją projektową strony przewidują możliwość zlecenia tych robót za dodatkowym wynagrodzeniem poprzez zmianę umowy.</w:t>
      </w:r>
    </w:p>
    <w:p w14:paraId="407160B7" w14:textId="77777777" w:rsidR="0032258F" w:rsidRPr="00994F17" w:rsidRDefault="0032258F" w:rsidP="0032258F">
      <w:pPr>
        <w:tabs>
          <w:tab w:val="left" w:pos="6735"/>
        </w:tabs>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3.</w:t>
      </w:r>
      <w:r w:rsidRPr="00994F17">
        <w:rPr>
          <w:rFonts w:ascii="Cambria" w:eastAsia="Calibri" w:hAnsi="Cambria" w:cs="Times New Roman"/>
          <w:sz w:val="24"/>
          <w:szCs w:val="24"/>
          <w:lang w:eastAsia="en-US"/>
        </w:rPr>
        <w:t xml:space="preserve"> Strony przewidują zmianę umowy w przypadku zmiany:</w:t>
      </w:r>
      <w:r w:rsidRPr="00994F17">
        <w:rPr>
          <w:rFonts w:ascii="Cambria" w:eastAsia="Calibri" w:hAnsi="Cambria" w:cs="Times New Roman"/>
          <w:sz w:val="24"/>
          <w:szCs w:val="24"/>
          <w:lang w:eastAsia="en-US"/>
        </w:rPr>
        <w:tab/>
      </w:r>
    </w:p>
    <w:p w14:paraId="5898347B" w14:textId="77777777" w:rsidR="0032258F" w:rsidRPr="00994F17" w:rsidRDefault="0032258F" w:rsidP="0032258F">
      <w:pPr>
        <w:spacing w:after="0"/>
        <w:ind w:left="680"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1) stawki podatku od towarów i usług VAT oraz podatku akcyzowego.                                  Stawka i kwota podatku VAT i podatku akcyzowego  oraz wynagrodzenie brutto ulegną zmianie odpowiednio do przepisów prawa wprowadzających zmianę stawki podatku VAT oraz podatku akcyzowego, co oznacza, że Zamawiający dopuszcza możliwość zmniejszenia i zwiększenia wynagrodzenia brutto o kwotę równą różnicy wynikającej ze zmienionej stawki podatku - dotyczy to części wynagrodzenia za roboty, których w dniu zmiany stawki podatku VAT oraz podatku akcyzowego jeszcze nie wykonano;</w:t>
      </w:r>
    </w:p>
    <w:p w14:paraId="62223104" w14:textId="77777777" w:rsidR="0032258F" w:rsidRPr="00994F17" w:rsidRDefault="0032258F" w:rsidP="0032258F">
      <w:pPr>
        <w:spacing w:after="0"/>
        <w:ind w:left="680"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 xml:space="preserve">2)  zmiany wysokości minimalnego wynagrodzenia za pracę albo minimalnej stawki godzinowej ustalonego na podstawie art. 2 ust. 3-5 ustawy z dnia 10 października 2002 r. o minimalnym wynagrodzeniu za pracę (Dz. U. z 2002 r., nr 200, poz.1679 z </w:t>
      </w:r>
      <w:proofErr w:type="spellStart"/>
      <w:r w:rsidRPr="00994F17">
        <w:rPr>
          <w:rFonts w:ascii="Cambria" w:eastAsia="Calibri" w:hAnsi="Cambria" w:cs="Times New Roman"/>
          <w:sz w:val="24"/>
          <w:szCs w:val="24"/>
          <w:lang w:eastAsia="en-US"/>
        </w:rPr>
        <w:t>późn</w:t>
      </w:r>
      <w:proofErr w:type="spellEnd"/>
      <w:r w:rsidRPr="00994F17">
        <w:rPr>
          <w:rFonts w:ascii="Cambria" w:eastAsia="Calibri" w:hAnsi="Cambria" w:cs="Times New Roman"/>
          <w:sz w:val="24"/>
          <w:szCs w:val="24"/>
          <w:lang w:eastAsia="en-US"/>
        </w:rPr>
        <w:t>. zm.).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54BF5A97" w14:textId="77777777" w:rsidR="0032258F" w:rsidRPr="00994F17" w:rsidRDefault="0032258F" w:rsidP="0032258F">
      <w:pPr>
        <w:spacing w:after="0"/>
        <w:ind w:left="1077"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a) udowodni, że zmiana w/w przepisów będzie miała wpływ na koszty wykonania zamówienia przez Wykonawcę,</w:t>
      </w:r>
    </w:p>
    <w:p w14:paraId="4C034186" w14:textId="77777777" w:rsidR="0032258F" w:rsidRPr="00994F17" w:rsidRDefault="0032258F" w:rsidP="0032258F">
      <w:pPr>
        <w:spacing w:after="0"/>
        <w:ind w:left="1077"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 xml:space="preserve">b) wykaże, jaką część wynagrodzenia stanowią koszty pracy ponoszone przez </w:t>
      </w:r>
      <w:r w:rsidRPr="00994F17">
        <w:rPr>
          <w:rFonts w:ascii="Cambria" w:eastAsia="Calibri" w:hAnsi="Cambria" w:cs="Times New Roman"/>
          <w:sz w:val="24"/>
          <w:szCs w:val="24"/>
          <w:lang w:eastAsia="en-US"/>
        </w:rPr>
        <w:lastRenderedPageBreak/>
        <w:t>Wykonawcę w trakcie realizacji zamówienia oraz jak zmiana przepisów wpłynie na wysokość tych kosztów. Zamawiający zastrzega sobie prawo do wniesienia zastrzeżeń dotyczących wysokości kosztów pracy przedstawionych przez Wykonawcę.</w:t>
      </w:r>
    </w:p>
    <w:p w14:paraId="33F59662" w14:textId="77777777" w:rsidR="0032258F" w:rsidRPr="00994F17" w:rsidRDefault="0032258F" w:rsidP="0032258F">
      <w:pPr>
        <w:spacing w:after="0"/>
        <w:ind w:left="680"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6F970C3C" w14:textId="77777777" w:rsidR="0032258F" w:rsidRPr="00994F17" w:rsidRDefault="0032258F" w:rsidP="0032258F">
      <w:pPr>
        <w:spacing w:after="0"/>
        <w:ind w:left="1077"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a)   udowodni, że zmiana w/w przepisów będzie miała wpływ na koszty wykonania zamówienia przez Wykonawcę,</w:t>
      </w:r>
    </w:p>
    <w:p w14:paraId="10BD4373" w14:textId="77777777" w:rsidR="0032258F" w:rsidRPr="00994F17" w:rsidRDefault="0032258F" w:rsidP="0032258F">
      <w:pPr>
        <w:spacing w:after="0"/>
        <w:ind w:left="1077"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w:t>
      </w:r>
    </w:p>
    <w:p w14:paraId="47D14AC0" w14:textId="77777777" w:rsidR="0032258F" w:rsidRPr="00994F17" w:rsidRDefault="0032258F" w:rsidP="0032258F">
      <w:pPr>
        <w:spacing w:after="0"/>
        <w:ind w:left="680"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4) zmiany zasad gromadzenia i wysokości wpłat do pracowniczych planów kapitałowych, o których mowa w ustawie z dnia 4 października 2018 r. o pracowniczych planach kapitałowych (Dz.U. z 2020 r. poz.1342).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432D7587" w14:textId="77777777" w:rsidR="0032258F" w:rsidRPr="00994F17" w:rsidRDefault="0032258F" w:rsidP="0032258F">
      <w:pPr>
        <w:spacing w:after="0"/>
        <w:ind w:left="907"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a) udowodni, że zmiana w/w przepisów będzie miała wpływ na koszty wykonania zamówienia przez Wykonawcę,</w:t>
      </w:r>
    </w:p>
    <w:p w14:paraId="42028459" w14:textId="77777777" w:rsidR="0032258F" w:rsidRPr="00994F17" w:rsidRDefault="0032258F" w:rsidP="0032258F">
      <w:pPr>
        <w:spacing w:after="0"/>
        <w:ind w:left="907"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w:t>
      </w:r>
    </w:p>
    <w:p w14:paraId="759C2F08" w14:textId="77777777" w:rsidR="0032258F" w:rsidRPr="00994F17" w:rsidRDefault="0032258F" w:rsidP="0032258F">
      <w:pPr>
        <w:spacing w:after="0"/>
        <w:ind w:left="424"/>
        <w:rPr>
          <w:rFonts w:ascii="Cambria" w:eastAsia="Calibri" w:hAnsi="Cambria" w:cs="Times New Roman"/>
          <w:i/>
          <w:sz w:val="24"/>
          <w:szCs w:val="24"/>
          <w:lang w:eastAsia="en-US"/>
        </w:rPr>
      </w:pPr>
      <w:r w:rsidRPr="00994F17">
        <w:rPr>
          <w:rFonts w:ascii="Cambria" w:eastAsia="Calibri" w:hAnsi="Cambria" w:cs="Times New Roman"/>
          <w:i/>
          <w:sz w:val="24"/>
          <w:szCs w:val="24"/>
          <w:lang w:eastAsia="en-US"/>
        </w:rPr>
        <w:t>Zamawiający zastrzega sobie prawo do wniesienia zastrzeżeń dotyczących wysokości kosztów pracy przedstawionych przez Wykonawcę.</w:t>
      </w:r>
    </w:p>
    <w:p w14:paraId="03C54AE8"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4.</w:t>
      </w:r>
      <w:r w:rsidRPr="00994F17">
        <w:rPr>
          <w:rFonts w:ascii="Cambria" w:eastAsia="Calibri" w:hAnsi="Cambria" w:cs="Times New Roman"/>
          <w:sz w:val="24"/>
          <w:szCs w:val="24"/>
          <w:lang w:eastAsia="en-US"/>
        </w:rPr>
        <w:t xml:space="preserve"> Strona wnioskująca o zmianę wskazaną w ust. 3 musi wykazać środkami dowodowymi, że zmiany, o których mowa w ust. 3 mają bezpośredni wpływ na wysokość wynagrodzenia wykonawcy tj. wykazać, że zmiany wskazane w ust. 3 wymuszają podwyższenie kosztów wykonania.</w:t>
      </w:r>
    </w:p>
    <w:p w14:paraId="42D769A4"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5.</w:t>
      </w:r>
      <w:r w:rsidRPr="00994F17">
        <w:rPr>
          <w:rFonts w:ascii="Cambria" w:eastAsia="Calibri" w:hAnsi="Cambria" w:cs="Times New Roman"/>
          <w:sz w:val="24"/>
          <w:szCs w:val="24"/>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t>
      </w:r>
      <w:r w:rsidRPr="00994F17">
        <w:rPr>
          <w:rFonts w:ascii="Cambria" w:eastAsia="Calibri" w:hAnsi="Cambria" w:cs="Times New Roman"/>
          <w:sz w:val="24"/>
          <w:szCs w:val="24"/>
          <w:lang w:eastAsia="en-US"/>
        </w:rPr>
        <w:lastRenderedPageBreak/>
        <w:t>ww. zmiany, a także przedłożyć konieczne dokumenty (w tym oświadczenia dla celów podatkowych i ZUS).</w:t>
      </w:r>
    </w:p>
    <w:p w14:paraId="5CFC9DBB"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6.</w:t>
      </w:r>
      <w:r w:rsidRPr="00994F17">
        <w:rPr>
          <w:rFonts w:ascii="Cambria" w:eastAsia="Calibri" w:hAnsi="Cambria" w:cs="Times New Roman"/>
          <w:sz w:val="24"/>
          <w:szCs w:val="24"/>
          <w:lang w:eastAsia="en-US"/>
        </w:rPr>
        <w:t xml:space="preserve"> W przypadku wystąpienia okoliczności, o których mowa w ust. 3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623BF103"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7.</w:t>
      </w:r>
      <w:r w:rsidRPr="00994F17">
        <w:rPr>
          <w:rFonts w:ascii="Cambria" w:eastAsia="Calibri" w:hAnsi="Cambria" w:cs="Times New Roman"/>
          <w:sz w:val="24"/>
          <w:szCs w:val="24"/>
          <w:lang w:eastAsia="en-US"/>
        </w:rPr>
        <w:t xml:space="preserve"> W przypadku wystąpienia okoliczności, o których mowa w ust. 3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3099F760"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8.</w:t>
      </w:r>
      <w:r w:rsidRPr="00994F17">
        <w:rPr>
          <w:rFonts w:ascii="Cambria" w:eastAsia="Calibri" w:hAnsi="Cambria" w:cs="Times New Roman"/>
          <w:sz w:val="24"/>
          <w:szCs w:val="24"/>
          <w:lang w:eastAsia="en-US"/>
        </w:rPr>
        <w:t xml:space="preserve"> W przypadku wystąpienia okoliczności, o których mowa w ust. 3 pkt 3)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1DB3FE4F"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9.</w:t>
      </w:r>
      <w:r w:rsidRPr="00994F17">
        <w:rPr>
          <w:rFonts w:ascii="Cambria" w:eastAsia="Calibri" w:hAnsi="Cambria" w:cs="Times New Roman"/>
          <w:sz w:val="24"/>
          <w:szCs w:val="24"/>
          <w:lang w:eastAsia="en-US"/>
        </w:rPr>
        <w:t xml:space="preserve"> 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11 poniżej.</w:t>
      </w:r>
    </w:p>
    <w:p w14:paraId="1D2FEDC6"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10.</w:t>
      </w:r>
      <w:r w:rsidRPr="00994F17">
        <w:rPr>
          <w:rFonts w:ascii="Cambria" w:eastAsia="Calibri" w:hAnsi="Cambria" w:cs="Times New Roman"/>
          <w:sz w:val="24"/>
          <w:szCs w:val="24"/>
          <w:lang w:eastAsia="en-US"/>
        </w:rPr>
        <w:t xml:space="preserve"> Warunkiem dokonania zmiany wynagrodzenia Wykonawcy, o </w:t>
      </w:r>
      <w:r w:rsidRPr="006A16B5">
        <w:rPr>
          <w:rFonts w:ascii="Cambria" w:eastAsia="Calibri" w:hAnsi="Cambria" w:cs="Times New Roman"/>
          <w:sz w:val="24"/>
          <w:szCs w:val="24"/>
          <w:lang w:eastAsia="en-US"/>
        </w:rPr>
        <w:t xml:space="preserve">której mowa w ust. 3 </w:t>
      </w:r>
      <w:r w:rsidRPr="00994F17">
        <w:rPr>
          <w:rFonts w:ascii="Cambria" w:eastAsia="Calibri" w:hAnsi="Cambria" w:cs="Times New Roman"/>
          <w:sz w:val="24"/>
          <w:szCs w:val="24"/>
          <w:lang w:eastAsia="en-US"/>
        </w:rPr>
        <w:t xml:space="preserve">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w:t>
      </w:r>
      <w:r w:rsidRPr="00994F17">
        <w:rPr>
          <w:rFonts w:ascii="Cambria" w:eastAsia="Calibri" w:hAnsi="Cambria" w:cs="Times New Roman"/>
          <w:sz w:val="24"/>
          <w:szCs w:val="24"/>
          <w:lang w:eastAsia="en-US"/>
        </w:rPr>
        <w:lastRenderedPageBreak/>
        <w:t>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52C18CEF"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11.</w:t>
      </w:r>
      <w:r w:rsidRPr="00994F17">
        <w:rPr>
          <w:rFonts w:ascii="Cambria" w:eastAsia="Calibri" w:hAnsi="Cambria" w:cs="Times New Roman"/>
          <w:sz w:val="24"/>
          <w:szCs w:val="24"/>
          <w:lang w:eastAsia="en-US"/>
        </w:rPr>
        <w:t xml:space="preserve"> Wykonawca powinien wykazać, że zaistniała zmiana ma bezpośredni wpływ na koszty wykonania zamówienia oraz określić stopień, w jakim wpłynie ona na wysokość wynagrodzenia.</w:t>
      </w:r>
    </w:p>
    <w:p w14:paraId="66489C04"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12.</w:t>
      </w:r>
      <w:r w:rsidRPr="00994F17">
        <w:rPr>
          <w:rFonts w:ascii="Cambria" w:eastAsia="Calibri" w:hAnsi="Cambria" w:cs="Times New Roman"/>
          <w:sz w:val="24"/>
          <w:szCs w:val="24"/>
          <w:lang w:eastAsia="en-US"/>
        </w:rPr>
        <w:t xml:space="preserve"> Ciężar dowodu, o którym mowa w ust. 11 spoczywa na Wykonawcy.</w:t>
      </w:r>
    </w:p>
    <w:p w14:paraId="0A963493" w14:textId="77777777" w:rsidR="00A671E3" w:rsidRPr="00994F17" w:rsidRDefault="00A671E3">
      <w:pPr>
        <w:widowControl/>
        <w:numPr>
          <w:ilvl w:val="0"/>
          <w:numId w:val="55"/>
        </w:numPr>
        <w:suppressAutoHyphens w:val="0"/>
        <w:adjustRightInd/>
        <w:spacing w:after="0"/>
        <w:ind w:left="426" w:hanging="426"/>
        <w:contextualSpacing/>
        <w:textAlignment w:val="auto"/>
        <w:rPr>
          <w:rFonts w:ascii="Cambria" w:eastAsia="Calibri" w:hAnsi="Cambria"/>
          <w:sz w:val="24"/>
          <w:szCs w:val="24"/>
        </w:rPr>
      </w:pPr>
      <w:r w:rsidRPr="00994F17">
        <w:rPr>
          <w:rFonts w:ascii="Cambria" w:eastAsia="Calibri" w:hAnsi="Cambria"/>
          <w:sz w:val="24"/>
          <w:szCs w:val="24"/>
        </w:rPr>
        <w:t xml:space="preserve">Wszelkie zmiany umowy wymagają pod rygorem nieważności formy pisemnej </w:t>
      </w:r>
      <w:r w:rsidRPr="00994F17">
        <w:rPr>
          <w:rFonts w:ascii="Cambria" w:eastAsia="Calibri" w:hAnsi="Cambria"/>
          <w:sz w:val="24"/>
          <w:szCs w:val="24"/>
        </w:rPr>
        <w:br/>
        <w:t>i podpisania przez obydwie strony umowy.</w:t>
      </w:r>
    </w:p>
    <w:p w14:paraId="3F6BAD31" w14:textId="77777777" w:rsidR="00A671E3" w:rsidRPr="00994F17" w:rsidRDefault="00A671E3">
      <w:pPr>
        <w:widowControl/>
        <w:numPr>
          <w:ilvl w:val="0"/>
          <w:numId w:val="55"/>
        </w:numPr>
        <w:suppressAutoHyphens w:val="0"/>
        <w:adjustRightInd/>
        <w:spacing w:after="0"/>
        <w:ind w:left="426" w:hanging="426"/>
        <w:contextualSpacing/>
        <w:textAlignment w:val="auto"/>
        <w:rPr>
          <w:rFonts w:ascii="Cambria" w:eastAsia="Calibri" w:hAnsi="Cambria"/>
          <w:sz w:val="24"/>
          <w:szCs w:val="24"/>
        </w:rPr>
      </w:pPr>
      <w:r w:rsidRPr="00994F17">
        <w:rPr>
          <w:rFonts w:ascii="Cambria" w:eastAsia="Calibri" w:hAnsi="Cambria"/>
          <w:sz w:val="24"/>
          <w:szCs w:val="24"/>
        </w:rPr>
        <w:t xml:space="preserve">Z wnioskiem o zmianę umowy może wystąpić zarówno Wykonawca, jak </w:t>
      </w:r>
      <w:r w:rsidRPr="00994F17">
        <w:rPr>
          <w:rFonts w:ascii="Cambria" w:eastAsia="Calibri" w:hAnsi="Cambria"/>
          <w:sz w:val="24"/>
          <w:szCs w:val="24"/>
        </w:rPr>
        <w:br/>
        <w:t>i Zamawiający.</w:t>
      </w:r>
    </w:p>
    <w:p w14:paraId="20DFF6B6" w14:textId="77777777" w:rsidR="0032258F" w:rsidRPr="00994F17" w:rsidRDefault="0032258F">
      <w:pPr>
        <w:numPr>
          <w:ilvl w:val="0"/>
          <w:numId w:val="55"/>
        </w:numPr>
        <w:tabs>
          <w:tab w:val="left" w:pos="426"/>
        </w:tabs>
        <w:spacing w:after="0"/>
        <w:ind w:left="426" w:hanging="426"/>
        <w:rPr>
          <w:rFonts w:ascii="Cambria" w:eastAsia="Calibri" w:hAnsi="Cambria"/>
          <w:sz w:val="24"/>
          <w:szCs w:val="24"/>
        </w:rPr>
      </w:pPr>
      <w:r w:rsidRPr="00994F17">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4B0869A6" w14:textId="77777777" w:rsidR="00A671E3" w:rsidRPr="00994F17" w:rsidRDefault="00A671E3">
      <w:pPr>
        <w:pStyle w:val="m8069290857866364993gmail-text-justify"/>
        <w:numPr>
          <w:ilvl w:val="0"/>
          <w:numId w:val="55"/>
        </w:numPr>
        <w:shd w:val="clear" w:color="auto" w:fill="FFFFFF"/>
        <w:spacing w:before="0" w:beforeAutospacing="0" w:after="0" w:afterAutospacing="0" w:line="276" w:lineRule="auto"/>
        <w:ind w:left="426" w:hanging="426"/>
        <w:jc w:val="both"/>
        <w:rPr>
          <w:rFonts w:ascii="Cambria" w:hAnsi="Cambria" w:cs="Calibri"/>
        </w:rPr>
      </w:pPr>
      <w:r w:rsidRPr="00994F17">
        <w:rPr>
          <w:rFonts w:ascii="Cambria" w:hAnsi="Cambria" w:cs="Calibri"/>
        </w:rPr>
        <w:t>Wszystkie powyższe postanowienia stanowią katalog zmian, na które Zamawiający może wyrazić zgodę. Nie stanowią one jednak zobowiązania do wyrażenia takiej zgody.</w:t>
      </w:r>
    </w:p>
    <w:p w14:paraId="1CC9F4BA" w14:textId="77777777" w:rsidR="006F5728" w:rsidRPr="00994F17" w:rsidRDefault="006F5728" w:rsidP="00B83CE6">
      <w:pPr>
        <w:pStyle w:val="m8069290857866364993gmail-text-justify"/>
        <w:shd w:val="clear" w:color="auto" w:fill="FFFFFF"/>
        <w:spacing w:before="0" w:beforeAutospacing="0" w:after="0" w:afterAutospacing="0" w:line="276" w:lineRule="auto"/>
        <w:ind w:left="993"/>
        <w:jc w:val="both"/>
        <w:rPr>
          <w:rFonts w:ascii="Cambria" w:hAnsi="Cambria" w:cs="Calibri"/>
        </w:rPr>
      </w:pPr>
    </w:p>
    <w:p w14:paraId="0ABE3ADF" w14:textId="77777777" w:rsidR="00A671E3" w:rsidRPr="00905C8A" w:rsidRDefault="00A671E3" w:rsidP="00905C8A">
      <w:pPr>
        <w:spacing w:after="0" w:line="240" w:lineRule="auto"/>
        <w:jc w:val="center"/>
        <w:rPr>
          <w:rFonts w:ascii="Cambria" w:hAnsi="Cambria"/>
          <w:b/>
          <w:bCs/>
          <w:sz w:val="24"/>
          <w:szCs w:val="24"/>
        </w:rPr>
      </w:pPr>
      <w:r w:rsidRPr="00905C8A">
        <w:rPr>
          <w:rFonts w:ascii="Cambria" w:hAnsi="Cambria"/>
          <w:b/>
          <w:bCs/>
          <w:sz w:val="24"/>
          <w:szCs w:val="24"/>
        </w:rPr>
        <w:t>§ 1</w:t>
      </w:r>
      <w:r w:rsidR="00994F17" w:rsidRPr="00905C8A">
        <w:rPr>
          <w:rFonts w:ascii="Cambria" w:hAnsi="Cambria"/>
          <w:b/>
          <w:bCs/>
          <w:sz w:val="24"/>
          <w:szCs w:val="24"/>
        </w:rPr>
        <w:t>7</w:t>
      </w:r>
    </w:p>
    <w:p w14:paraId="3EE53270" w14:textId="77777777" w:rsidR="00A671E3" w:rsidRPr="00905C8A" w:rsidRDefault="00A671E3" w:rsidP="00905C8A">
      <w:pPr>
        <w:spacing w:after="0" w:line="240" w:lineRule="auto"/>
        <w:jc w:val="center"/>
        <w:rPr>
          <w:rFonts w:ascii="Cambria" w:hAnsi="Cambria"/>
          <w:b/>
          <w:bCs/>
          <w:sz w:val="24"/>
          <w:szCs w:val="24"/>
        </w:rPr>
      </w:pPr>
      <w:r w:rsidRPr="00905C8A">
        <w:rPr>
          <w:rFonts w:ascii="Cambria" w:hAnsi="Cambria"/>
          <w:b/>
          <w:bCs/>
          <w:sz w:val="24"/>
          <w:szCs w:val="24"/>
        </w:rPr>
        <w:t xml:space="preserve">Ochrona danych osobowych </w:t>
      </w:r>
    </w:p>
    <w:p w14:paraId="79CCB9B7" w14:textId="77777777" w:rsidR="00A671E3" w:rsidRPr="00905C8A" w:rsidRDefault="00A671E3">
      <w:pPr>
        <w:pStyle w:val="Akapitzlist"/>
        <w:numPr>
          <w:ilvl w:val="0"/>
          <w:numId w:val="44"/>
        </w:numPr>
        <w:spacing w:after="0"/>
        <w:ind w:left="426" w:hanging="426"/>
        <w:jc w:val="both"/>
        <w:rPr>
          <w:rFonts w:ascii="Cambria" w:hAnsi="Cambria"/>
          <w:sz w:val="24"/>
          <w:szCs w:val="24"/>
          <w:lang w:eastAsia="zh-CN"/>
        </w:rPr>
      </w:pPr>
      <w:r w:rsidRPr="00905C8A">
        <w:rPr>
          <w:rFonts w:ascii="Cambria" w:hAnsi="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3DFDA92D" w14:textId="77777777" w:rsidR="00A671E3" w:rsidRPr="00905C8A" w:rsidRDefault="00A671E3">
      <w:pPr>
        <w:pStyle w:val="Akapitzlist"/>
        <w:numPr>
          <w:ilvl w:val="0"/>
          <w:numId w:val="44"/>
        </w:numPr>
        <w:spacing w:after="0"/>
        <w:ind w:left="426" w:hanging="426"/>
        <w:jc w:val="both"/>
        <w:rPr>
          <w:rFonts w:ascii="Cambria" w:hAnsi="Cambria"/>
          <w:sz w:val="24"/>
          <w:szCs w:val="24"/>
        </w:rPr>
      </w:pPr>
      <w:r w:rsidRPr="00905C8A">
        <w:rPr>
          <w:rFonts w:ascii="Cambria" w:hAnsi="Cambria"/>
          <w:sz w:val="24"/>
          <w:szCs w:val="24"/>
        </w:rPr>
        <w:t>Zamawiający powierza Wykonawcy, w trybie art. 28 Rozporządzenia dane osobowe do przetwarzania, wyłącznie w celu wykonania przedmiotu niniejszej umowy.</w:t>
      </w:r>
    </w:p>
    <w:p w14:paraId="474FFB63" w14:textId="77777777" w:rsidR="00A671E3" w:rsidRPr="00905C8A" w:rsidRDefault="00A671E3">
      <w:pPr>
        <w:pStyle w:val="Akapitzlist"/>
        <w:numPr>
          <w:ilvl w:val="0"/>
          <w:numId w:val="44"/>
        </w:numPr>
        <w:spacing w:after="0"/>
        <w:ind w:left="426" w:hanging="426"/>
        <w:jc w:val="both"/>
        <w:rPr>
          <w:rFonts w:ascii="Cambria" w:hAnsi="Cambria"/>
          <w:sz w:val="24"/>
          <w:szCs w:val="24"/>
        </w:rPr>
      </w:pPr>
      <w:r w:rsidRPr="00905C8A">
        <w:rPr>
          <w:rFonts w:ascii="Cambria" w:hAnsi="Cambria"/>
          <w:sz w:val="24"/>
          <w:szCs w:val="24"/>
        </w:rPr>
        <w:t>Wykonawca zobowiązuje się:</w:t>
      </w:r>
    </w:p>
    <w:p w14:paraId="626BEF36" w14:textId="77777777" w:rsidR="00A671E3" w:rsidRPr="00905C8A" w:rsidRDefault="00A671E3">
      <w:pPr>
        <w:pStyle w:val="Akapitzlist"/>
        <w:numPr>
          <w:ilvl w:val="1"/>
          <w:numId w:val="45"/>
        </w:numPr>
        <w:spacing w:after="0"/>
        <w:ind w:left="709" w:hanging="283"/>
        <w:jc w:val="both"/>
        <w:rPr>
          <w:rFonts w:ascii="Cambria" w:hAnsi="Cambria"/>
          <w:sz w:val="24"/>
          <w:szCs w:val="24"/>
        </w:rPr>
      </w:pPr>
      <w:r w:rsidRPr="00905C8A">
        <w:rPr>
          <w:rFonts w:ascii="Cambria" w:hAnsi="Cambria"/>
          <w:sz w:val="24"/>
          <w:szCs w:val="24"/>
        </w:rPr>
        <w:t>przetwarzać powierzone mu dane osobowe zgodnie z niniejszą umową, Rozporządzeniem oraz z innymi przepisami prawa powszechnie obowiązującego, które chronią prawa osób, których dane dotyczą,</w:t>
      </w:r>
    </w:p>
    <w:p w14:paraId="61C4DA2F" w14:textId="77777777" w:rsidR="00A671E3" w:rsidRPr="00905C8A" w:rsidRDefault="00A671E3">
      <w:pPr>
        <w:pStyle w:val="Akapitzlist"/>
        <w:numPr>
          <w:ilvl w:val="1"/>
          <w:numId w:val="45"/>
        </w:numPr>
        <w:spacing w:after="0"/>
        <w:ind w:left="709" w:hanging="283"/>
        <w:jc w:val="both"/>
        <w:rPr>
          <w:rFonts w:ascii="Cambria" w:hAnsi="Cambria"/>
          <w:sz w:val="24"/>
          <w:szCs w:val="24"/>
        </w:rPr>
      </w:pPr>
      <w:r w:rsidRPr="00905C8A">
        <w:rPr>
          <w:rFonts w:ascii="Cambria" w:hAnsi="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7F328AC" w14:textId="77777777" w:rsidR="00A671E3" w:rsidRPr="00905C8A" w:rsidRDefault="00A671E3">
      <w:pPr>
        <w:pStyle w:val="Akapitzlist"/>
        <w:numPr>
          <w:ilvl w:val="1"/>
          <w:numId w:val="45"/>
        </w:numPr>
        <w:spacing w:after="0"/>
        <w:ind w:left="709" w:hanging="283"/>
        <w:jc w:val="both"/>
        <w:rPr>
          <w:rFonts w:ascii="Cambria" w:hAnsi="Cambria"/>
          <w:sz w:val="24"/>
          <w:szCs w:val="24"/>
        </w:rPr>
      </w:pPr>
      <w:r w:rsidRPr="00905C8A">
        <w:rPr>
          <w:rFonts w:ascii="Cambria" w:hAnsi="Cambria"/>
          <w:sz w:val="24"/>
          <w:szCs w:val="24"/>
        </w:rPr>
        <w:t>dołożyć należytej staranności przy przetwarzaniu powierzonych danych osobowych,</w:t>
      </w:r>
    </w:p>
    <w:p w14:paraId="266C2208" w14:textId="77777777" w:rsidR="00A671E3" w:rsidRPr="00905C8A" w:rsidRDefault="00A671E3">
      <w:pPr>
        <w:pStyle w:val="Akapitzlist"/>
        <w:numPr>
          <w:ilvl w:val="1"/>
          <w:numId w:val="45"/>
        </w:numPr>
        <w:spacing w:after="0"/>
        <w:ind w:left="709" w:hanging="283"/>
        <w:jc w:val="both"/>
        <w:rPr>
          <w:rFonts w:ascii="Cambria" w:hAnsi="Cambria"/>
          <w:sz w:val="24"/>
          <w:szCs w:val="24"/>
        </w:rPr>
      </w:pPr>
      <w:r w:rsidRPr="00905C8A">
        <w:rPr>
          <w:rFonts w:ascii="Cambria" w:hAnsi="Cambria"/>
          <w:sz w:val="24"/>
          <w:szCs w:val="24"/>
        </w:rPr>
        <w:lastRenderedPageBreak/>
        <w:t>do nadania upoważnień do przetwarzania danych osobowych wszystkim osobom, które będą przetwarzały powierzone dane w celu realizacji niniejszej umowy,</w:t>
      </w:r>
    </w:p>
    <w:p w14:paraId="1D6254B1" w14:textId="77777777" w:rsidR="00A671E3" w:rsidRPr="00905C8A" w:rsidRDefault="00A671E3">
      <w:pPr>
        <w:pStyle w:val="Akapitzlist"/>
        <w:numPr>
          <w:ilvl w:val="1"/>
          <w:numId w:val="45"/>
        </w:numPr>
        <w:spacing w:after="0"/>
        <w:ind w:left="709" w:hanging="283"/>
        <w:jc w:val="both"/>
        <w:rPr>
          <w:rFonts w:ascii="Cambria" w:hAnsi="Cambria"/>
          <w:sz w:val="24"/>
          <w:szCs w:val="24"/>
        </w:rPr>
      </w:pPr>
      <w:r w:rsidRPr="00905C8A">
        <w:rPr>
          <w:rFonts w:ascii="Cambria" w:hAnsi="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057BE39"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21298C31"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51F3F477"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Wykonawca, po stwierdzeniu naruszenia ochrony danych osobowych bez zbędnej zwłoki zgłasza je administratorowi, nie później niż w ciągu 72 godzin od stwierdzenia naruszenia.</w:t>
      </w:r>
    </w:p>
    <w:p w14:paraId="16F649B5"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1765B61"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Zamawiający realizować będzie prawo kontroli w godzinach pracy Wykonawcy informując o kontroli minimum 3 dni przed planowanym jej przeprowadzeniem.</w:t>
      </w:r>
    </w:p>
    <w:p w14:paraId="349C5BAD"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Wykonawca zobowiązuje się do usunięcia uchybień stwierdzonych podczas kontroli w terminie nie dłuższym niż 7 dni </w:t>
      </w:r>
    </w:p>
    <w:p w14:paraId="6D75C19B"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Wykonawca udostępnia Zamawiającemu wszelkie informacje niezbędne do wykazania spełnienia obowiązków określonych w art. 28 Rozporządzenia.</w:t>
      </w:r>
    </w:p>
    <w:p w14:paraId="599140C5"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Wykonawca może powierzyć dane osobowe objęte niniejszą umową do dalszego przetwarzania podwykonawcom jedynie w celu wykonania umowy po uzyskaniu uprzedniej pisemnej zgody Zamawiającego.  </w:t>
      </w:r>
    </w:p>
    <w:p w14:paraId="346EA58D"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Podwykonawca, winien spełniać te same gwarancje i obowiązki jakie zostały nałożone na Wykonawcę. </w:t>
      </w:r>
    </w:p>
    <w:p w14:paraId="13D1DFDA"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Wykonawca ponosi pełną odpowiedzialność wobec Zamawiającego za działanie podwykonawcy w zakresie obowiązku ochrony danych.</w:t>
      </w:r>
    </w:p>
    <w:p w14:paraId="75856890"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A094943" w14:textId="77777777" w:rsidR="00A671E3" w:rsidRPr="00905C8A" w:rsidRDefault="00A671E3">
      <w:pPr>
        <w:pStyle w:val="Akapitzlist"/>
        <w:numPr>
          <w:ilvl w:val="0"/>
          <w:numId w:val="44"/>
        </w:numPr>
        <w:tabs>
          <w:tab w:val="left" w:pos="426"/>
        </w:tabs>
        <w:spacing w:after="0"/>
        <w:ind w:left="426" w:hanging="426"/>
        <w:jc w:val="both"/>
        <w:rPr>
          <w:rFonts w:ascii="Cambria" w:hAnsi="Cambria"/>
          <w:sz w:val="24"/>
          <w:szCs w:val="24"/>
        </w:rPr>
      </w:pPr>
      <w:r w:rsidRPr="00905C8A">
        <w:rPr>
          <w:rFonts w:ascii="Cambria" w:hAnsi="Cambria"/>
          <w:sz w:val="24"/>
          <w:szCs w:val="24"/>
        </w:rPr>
        <w:lastRenderedPageBreak/>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14C4702" w14:textId="77777777" w:rsidR="00A671E3" w:rsidRPr="00905C8A" w:rsidRDefault="00A671E3">
      <w:pPr>
        <w:pStyle w:val="Akapitzlist"/>
        <w:numPr>
          <w:ilvl w:val="0"/>
          <w:numId w:val="44"/>
        </w:numPr>
        <w:spacing w:after="0"/>
        <w:ind w:left="567" w:hanging="567"/>
        <w:jc w:val="both"/>
        <w:rPr>
          <w:rFonts w:ascii="Cambria" w:hAnsi="Cambria"/>
          <w:sz w:val="24"/>
          <w:szCs w:val="24"/>
        </w:rPr>
      </w:pPr>
      <w:r w:rsidRPr="00905C8A">
        <w:rPr>
          <w:rFonts w:ascii="Cambria" w:hAnsi="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64D165C" w14:textId="77777777" w:rsidR="00A671E3" w:rsidRPr="00905C8A" w:rsidRDefault="00A671E3">
      <w:pPr>
        <w:pStyle w:val="Akapitzlist"/>
        <w:numPr>
          <w:ilvl w:val="0"/>
          <w:numId w:val="44"/>
        </w:numPr>
        <w:spacing w:after="0"/>
        <w:ind w:left="567" w:hanging="567"/>
        <w:jc w:val="both"/>
        <w:rPr>
          <w:rFonts w:ascii="Cambria" w:hAnsi="Cambria"/>
          <w:sz w:val="24"/>
          <w:szCs w:val="24"/>
        </w:rPr>
      </w:pPr>
      <w:r w:rsidRPr="00905C8A">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65F7A00" w14:textId="77777777" w:rsidR="00A671E3" w:rsidRPr="00905C8A" w:rsidRDefault="00A671E3">
      <w:pPr>
        <w:pStyle w:val="Akapitzlist"/>
        <w:numPr>
          <w:ilvl w:val="0"/>
          <w:numId w:val="44"/>
        </w:numPr>
        <w:spacing w:after="0"/>
        <w:ind w:left="567" w:hanging="567"/>
        <w:jc w:val="both"/>
        <w:rPr>
          <w:rFonts w:ascii="Cambria" w:hAnsi="Cambria"/>
          <w:sz w:val="24"/>
          <w:szCs w:val="24"/>
        </w:rPr>
      </w:pPr>
      <w:r w:rsidRPr="00905C8A">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7D81CC7" w14:textId="77777777" w:rsidR="00A671E3" w:rsidRDefault="00A671E3">
      <w:pPr>
        <w:pStyle w:val="Akapitzlist"/>
        <w:numPr>
          <w:ilvl w:val="0"/>
          <w:numId w:val="44"/>
        </w:numPr>
        <w:spacing w:after="0"/>
        <w:ind w:left="567" w:hanging="567"/>
        <w:jc w:val="both"/>
        <w:rPr>
          <w:rFonts w:ascii="Cambria" w:hAnsi="Cambria"/>
          <w:sz w:val="24"/>
          <w:szCs w:val="24"/>
        </w:rPr>
      </w:pPr>
      <w:r w:rsidRPr="00905C8A">
        <w:rPr>
          <w:rFonts w:ascii="Cambria" w:hAnsi="Cambria"/>
          <w:sz w:val="24"/>
          <w:szCs w:val="24"/>
        </w:rPr>
        <w:t>W sprawach nieuregulowanych niniejszym paragrafem, zastosowanie będą miały przepisy Kodeksu cywilnego, rozporządzenia RODO, Ustawy o ochronie danych osobowych.</w:t>
      </w:r>
    </w:p>
    <w:p w14:paraId="78D4E2C5" w14:textId="77777777" w:rsidR="006A16B5" w:rsidRPr="00905C8A" w:rsidRDefault="006A16B5" w:rsidP="006A16B5">
      <w:pPr>
        <w:pStyle w:val="Akapitzlist"/>
        <w:spacing w:after="0"/>
        <w:ind w:left="567"/>
        <w:jc w:val="both"/>
        <w:rPr>
          <w:rFonts w:ascii="Cambria" w:hAnsi="Cambria"/>
          <w:sz w:val="24"/>
          <w:szCs w:val="24"/>
        </w:rPr>
      </w:pPr>
    </w:p>
    <w:p w14:paraId="1A0C8FA9" w14:textId="77777777" w:rsidR="00A671E3" w:rsidRPr="00905C8A" w:rsidRDefault="00A671E3" w:rsidP="00B83CE6">
      <w:pPr>
        <w:spacing w:after="0"/>
        <w:jc w:val="center"/>
        <w:rPr>
          <w:rFonts w:ascii="Cambria" w:hAnsi="Cambria"/>
          <w:b/>
          <w:bCs/>
          <w:sz w:val="24"/>
          <w:szCs w:val="24"/>
        </w:rPr>
      </w:pPr>
      <w:r w:rsidRPr="00905C8A">
        <w:rPr>
          <w:rFonts w:ascii="Cambria" w:hAnsi="Cambria"/>
          <w:b/>
          <w:bCs/>
          <w:sz w:val="24"/>
          <w:szCs w:val="24"/>
        </w:rPr>
        <w:t xml:space="preserve">§ </w:t>
      </w:r>
      <w:r w:rsidR="00905C8A" w:rsidRPr="00905C8A">
        <w:rPr>
          <w:rFonts w:ascii="Cambria" w:hAnsi="Cambria"/>
          <w:b/>
          <w:bCs/>
          <w:sz w:val="24"/>
          <w:szCs w:val="24"/>
        </w:rPr>
        <w:t>18</w:t>
      </w:r>
    </w:p>
    <w:p w14:paraId="6EF0160A" w14:textId="77777777" w:rsidR="00A671E3" w:rsidRPr="00905C8A" w:rsidRDefault="00A671E3" w:rsidP="00B83CE6">
      <w:pPr>
        <w:spacing w:after="0"/>
        <w:jc w:val="center"/>
        <w:rPr>
          <w:rFonts w:ascii="Cambria" w:hAnsi="Cambria"/>
          <w:b/>
          <w:bCs/>
          <w:sz w:val="24"/>
          <w:szCs w:val="24"/>
        </w:rPr>
      </w:pPr>
      <w:r w:rsidRPr="00905C8A">
        <w:rPr>
          <w:rFonts w:ascii="Cambria" w:hAnsi="Cambria"/>
          <w:b/>
          <w:bCs/>
          <w:sz w:val="24"/>
          <w:szCs w:val="24"/>
        </w:rPr>
        <w:t>Wierzytelności</w:t>
      </w:r>
    </w:p>
    <w:p w14:paraId="0B8A8110" w14:textId="77777777" w:rsidR="00A671E3" w:rsidRPr="00905C8A"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905C8A">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5B85E700" w14:textId="77777777" w:rsidR="00A671E3" w:rsidRPr="000F0A6E" w:rsidRDefault="00A671E3" w:rsidP="00B83CE6">
      <w:pPr>
        <w:autoSpaceDE w:val="0"/>
        <w:autoSpaceDN w:val="0"/>
        <w:spacing w:after="0"/>
        <w:jc w:val="center"/>
        <w:rPr>
          <w:rFonts w:ascii="Cambria" w:eastAsia="Calibri" w:hAnsi="Cambria"/>
          <w:b/>
          <w:bCs/>
          <w:color w:val="FF0000"/>
          <w:sz w:val="24"/>
          <w:szCs w:val="24"/>
        </w:rPr>
      </w:pPr>
    </w:p>
    <w:p w14:paraId="3AFBE0F0" w14:textId="77777777" w:rsidR="00EF3F4F" w:rsidRPr="00905C8A" w:rsidRDefault="00EF3F4F" w:rsidP="00B83CE6">
      <w:pPr>
        <w:autoSpaceDE w:val="0"/>
        <w:autoSpaceDN w:val="0"/>
        <w:spacing w:after="0"/>
        <w:jc w:val="center"/>
        <w:rPr>
          <w:rFonts w:ascii="Cambria" w:eastAsia="Calibri" w:hAnsi="Cambria"/>
          <w:b/>
          <w:bCs/>
          <w:sz w:val="24"/>
          <w:szCs w:val="24"/>
        </w:rPr>
      </w:pPr>
      <w:r w:rsidRPr="00905C8A">
        <w:rPr>
          <w:rFonts w:ascii="Cambria" w:eastAsia="Calibri" w:hAnsi="Cambria"/>
          <w:b/>
          <w:bCs/>
          <w:sz w:val="24"/>
          <w:szCs w:val="24"/>
        </w:rPr>
        <w:t xml:space="preserve">§ </w:t>
      </w:r>
      <w:r w:rsidR="00905C8A" w:rsidRPr="00905C8A">
        <w:rPr>
          <w:rFonts w:ascii="Cambria" w:eastAsia="Calibri" w:hAnsi="Cambria"/>
          <w:b/>
          <w:bCs/>
          <w:sz w:val="24"/>
          <w:szCs w:val="24"/>
        </w:rPr>
        <w:t>19</w:t>
      </w:r>
    </w:p>
    <w:p w14:paraId="6BF12D47" w14:textId="77777777" w:rsidR="00676EB1" w:rsidRPr="00905C8A" w:rsidRDefault="00EF3F4F" w:rsidP="00B83CE6">
      <w:pPr>
        <w:autoSpaceDE w:val="0"/>
        <w:autoSpaceDN w:val="0"/>
        <w:spacing w:after="0"/>
        <w:jc w:val="center"/>
        <w:rPr>
          <w:rFonts w:ascii="Cambria" w:eastAsia="Calibri" w:hAnsi="Cambria"/>
          <w:b/>
          <w:bCs/>
          <w:sz w:val="24"/>
          <w:szCs w:val="24"/>
        </w:rPr>
      </w:pPr>
      <w:r w:rsidRPr="00905C8A">
        <w:rPr>
          <w:rFonts w:ascii="Cambria" w:eastAsia="Calibri" w:hAnsi="Cambria"/>
          <w:b/>
          <w:bCs/>
          <w:sz w:val="24"/>
          <w:szCs w:val="24"/>
        </w:rPr>
        <w:t>Polubowne rozwiązywanie sporów</w:t>
      </w:r>
    </w:p>
    <w:p w14:paraId="1E62F1AF" w14:textId="77777777" w:rsidR="00676EB1" w:rsidRPr="00905C8A" w:rsidRDefault="00EF3F4F">
      <w:pPr>
        <w:pStyle w:val="Akapitzlist"/>
        <w:numPr>
          <w:ilvl w:val="3"/>
          <w:numId w:val="45"/>
        </w:numPr>
        <w:autoSpaceDE w:val="0"/>
        <w:autoSpaceDN w:val="0"/>
        <w:spacing w:after="0"/>
        <w:ind w:left="426" w:hanging="426"/>
        <w:jc w:val="both"/>
        <w:rPr>
          <w:rFonts w:ascii="Cambria" w:hAnsi="Cambria"/>
          <w:b/>
          <w:bCs/>
          <w:sz w:val="24"/>
          <w:szCs w:val="24"/>
        </w:rPr>
      </w:pPr>
      <w:r w:rsidRPr="00905C8A">
        <w:rPr>
          <w:rFonts w:ascii="Cambria" w:hAnsi="Cambria" w:cs="Open Sans"/>
          <w:sz w:val="24"/>
          <w:szCs w:val="24"/>
          <w:shd w:val="clear" w:color="auto" w:fill="FFFFFF"/>
        </w:rPr>
        <w:t xml:space="preserve">W przypadku zaistnienia pomiędzy stronami sporu wynikającego z umowy </w:t>
      </w:r>
      <w:r w:rsidR="00676EB1" w:rsidRPr="00905C8A">
        <w:rPr>
          <w:rFonts w:ascii="Cambria" w:hAnsi="Cambria" w:cs="Open Sans"/>
          <w:sz w:val="24"/>
          <w:szCs w:val="24"/>
          <w:shd w:val="clear" w:color="auto" w:fill="FFFFFF"/>
        </w:rPr>
        <w:br/>
      </w:r>
      <w:r w:rsidRPr="00905C8A">
        <w:rPr>
          <w:rFonts w:ascii="Cambria" w:hAnsi="Cambria" w:cs="Open Sans"/>
          <w:sz w:val="24"/>
          <w:szCs w:val="24"/>
          <w:shd w:val="clear" w:color="auto" w:fill="FFFFFF"/>
        </w:rPr>
        <w:t>lub pozostającego w związku z umową,</w:t>
      </w:r>
      <w:r w:rsidR="00E60B8C" w:rsidRPr="00905C8A">
        <w:rPr>
          <w:rFonts w:ascii="Cambria" w:hAnsi="Cambria" w:cs="Open Sans"/>
          <w:sz w:val="24"/>
          <w:szCs w:val="24"/>
          <w:shd w:val="clear" w:color="auto" w:fill="FFFFFF"/>
        </w:rPr>
        <w:t xml:space="preserve"> dla którego możliwe jest zawarcie ugody, </w:t>
      </w:r>
      <w:r w:rsidRPr="00905C8A">
        <w:rPr>
          <w:rFonts w:ascii="Cambria" w:hAnsi="Cambria" w:cs="Open Sans"/>
          <w:sz w:val="24"/>
          <w:szCs w:val="24"/>
          <w:shd w:val="clear" w:color="auto" w:fill="FFFFFF"/>
        </w:rPr>
        <w:t xml:space="preserve">strony zobowiązują się do jego rozwiązania w drodze mediacji. </w:t>
      </w:r>
    </w:p>
    <w:p w14:paraId="54DE87D6" w14:textId="77777777" w:rsidR="006F5728" w:rsidRPr="00905C8A" w:rsidRDefault="006F5728" w:rsidP="00B83CE6">
      <w:pPr>
        <w:autoSpaceDE w:val="0"/>
        <w:autoSpaceDN w:val="0"/>
        <w:spacing w:after="0"/>
        <w:jc w:val="center"/>
        <w:rPr>
          <w:rFonts w:ascii="Cambria" w:eastAsia="Calibri" w:hAnsi="Cambria"/>
          <w:b/>
          <w:bCs/>
          <w:sz w:val="24"/>
          <w:szCs w:val="24"/>
        </w:rPr>
      </w:pPr>
    </w:p>
    <w:p w14:paraId="780DFE98" w14:textId="77777777" w:rsidR="00A671E3" w:rsidRPr="00905C8A" w:rsidRDefault="00A671E3" w:rsidP="00B83CE6">
      <w:pPr>
        <w:autoSpaceDE w:val="0"/>
        <w:autoSpaceDN w:val="0"/>
        <w:spacing w:after="0"/>
        <w:jc w:val="center"/>
        <w:rPr>
          <w:rFonts w:ascii="Cambria" w:eastAsia="Calibri" w:hAnsi="Cambria"/>
          <w:b/>
          <w:bCs/>
          <w:sz w:val="24"/>
          <w:szCs w:val="24"/>
        </w:rPr>
      </w:pPr>
      <w:r w:rsidRPr="00905C8A">
        <w:rPr>
          <w:rFonts w:ascii="Cambria" w:eastAsia="Calibri" w:hAnsi="Cambria"/>
          <w:b/>
          <w:bCs/>
          <w:sz w:val="24"/>
          <w:szCs w:val="24"/>
        </w:rPr>
        <w:t>§ 2</w:t>
      </w:r>
      <w:r w:rsidR="00905C8A" w:rsidRPr="00905C8A">
        <w:rPr>
          <w:rFonts w:ascii="Cambria" w:eastAsia="Calibri" w:hAnsi="Cambria"/>
          <w:b/>
          <w:bCs/>
          <w:sz w:val="24"/>
          <w:szCs w:val="24"/>
        </w:rPr>
        <w:t>0</w:t>
      </w:r>
    </w:p>
    <w:p w14:paraId="4BED15F6" w14:textId="77777777" w:rsidR="00A671E3" w:rsidRPr="00905C8A" w:rsidRDefault="00A671E3" w:rsidP="00B83CE6">
      <w:pPr>
        <w:autoSpaceDE w:val="0"/>
        <w:autoSpaceDN w:val="0"/>
        <w:spacing w:after="0"/>
        <w:jc w:val="center"/>
        <w:rPr>
          <w:rFonts w:ascii="Cambria" w:eastAsia="Calibri" w:hAnsi="Cambria"/>
          <w:b/>
          <w:bCs/>
          <w:sz w:val="24"/>
          <w:szCs w:val="24"/>
        </w:rPr>
      </w:pPr>
      <w:r w:rsidRPr="00905C8A">
        <w:rPr>
          <w:rFonts w:ascii="Cambria" w:eastAsia="Calibri" w:hAnsi="Cambria"/>
          <w:b/>
          <w:bCs/>
          <w:sz w:val="24"/>
          <w:szCs w:val="24"/>
        </w:rPr>
        <w:t>Postanowienia końcowe</w:t>
      </w:r>
    </w:p>
    <w:p w14:paraId="61706B3C" w14:textId="77777777" w:rsidR="00A671E3" w:rsidRPr="00905C8A" w:rsidRDefault="00A671E3">
      <w:pPr>
        <w:pStyle w:val="Jasnasiatkaakcent31"/>
        <w:widowControl w:val="0"/>
        <w:numPr>
          <w:ilvl w:val="0"/>
          <w:numId w:val="42"/>
        </w:numPr>
        <w:suppressAutoHyphens w:val="0"/>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W sprawach nieuregulowanych niniejszą umową stosuje się przepisy obowiązującego prawa, w szczególności Kodeksu cywilnego, Prawa zamówień publicznych, Prawa budowlanego oraz ustawy o prawie autorskim i prawach pokrewnych.</w:t>
      </w:r>
    </w:p>
    <w:p w14:paraId="30CEDA14" w14:textId="77777777" w:rsidR="00A671E3" w:rsidRPr="00905C8A" w:rsidRDefault="00A671E3">
      <w:pPr>
        <w:pStyle w:val="Jasnasiatkaakcent31"/>
        <w:widowControl w:val="0"/>
        <w:numPr>
          <w:ilvl w:val="0"/>
          <w:numId w:val="42"/>
        </w:numPr>
        <w:suppressAutoHyphens w:val="0"/>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 xml:space="preserve">Każda ze Stron, jeżeli uzna, iż prawidłowe wykonanie niniejszej umowy tego wymaga, może zażądać spotkania w celu wymiany informacji i podjęcia kroków </w:t>
      </w:r>
      <w:r w:rsidRPr="00905C8A">
        <w:rPr>
          <w:rFonts w:ascii="Cambria" w:hAnsi="Cambria" w:cs="Calibri"/>
          <w:sz w:val="24"/>
          <w:szCs w:val="24"/>
        </w:rPr>
        <w:lastRenderedPageBreak/>
        <w:t xml:space="preserve">zmierzających do wyeliminowania wszelkich nieprawidłowości związanych z realizacją umowy. </w:t>
      </w:r>
    </w:p>
    <w:p w14:paraId="0A90FFB8" w14:textId="77777777" w:rsidR="00A671E3" w:rsidRPr="00905C8A" w:rsidRDefault="00A671E3">
      <w:pPr>
        <w:pStyle w:val="Jasnasiatkaakcent31"/>
        <w:widowControl w:val="0"/>
        <w:numPr>
          <w:ilvl w:val="0"/>
          <w:numId w:val="42"/>
        </w:numPr>
        <w:suppressAutoHyphens w:val="0"/>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Wszelkie spory</w:t>
      </w:r>
      <w:r w:rsidR="00676EB1" w:rsidRPr="00905C8A">
        <w:rPr>
          <w:rFonts w:ascii="Cambria" w:hAnsi="Cambria" w:cs="Calibri"/>
          <w:sz w:val="24"/>
          <w:szCs w:val="24"/>
        </w:rPr>
        <w:t xml:space="preserve">, z zastrzeżeniem § </w:t>
      </w:r>
      <w:r w:rsidR="00905C8A" w:rsidRPr="00905C8A">
        <w:rPr>
          <w:rFonts w:ascii="Cambria" w:hAnsi="Cambria" w:cs="Calibri"/>
          <w:sz w:val="24"/>
          <w:szCs w:val="24"/>
        </w:rPr>
        <w:t xml:space="preserve">19 </w:t>
      </w:r>
      <w:r w:rsidR="00676EB1" w:rsidRPr="00905C8A">
        <w:rPr>
          <w:rFonts w:ascii="Cambria" w:hAnsi="Cambria" w:cs="Calibri"/>
          <w:sz w:val="24"/>
          <w:szCs w:val="24"/>
        </w:rPr>
        <w:t>Umowy,</w:t>
      </w:r>
      <w:r w:rsidRPr="00905C8A">
        <w:rPr>
          <w:rFonts w:ascii="Cambria" w:hAnsi="Cambria" w:cs="Calibri"/>
          <w:sz w:val="24"/>
          <w:szCs w:val="24"/>
        </w:rPr>
        <w:t xml:space="preserve"> wynikające z niniejszej umowy lub powstające w związku z umową będą rozstrzygane przez sąd właściwy dla siedziby Zamawiającego. </w:t>
      </w:r>
    </w:p>
    <w:p w14:paraId="77AEF023" w14:textId="77777777" w:rsidR="00A671E3" w:rsidRPr="00905C8A" w:rsidRDefault="00A671E3">
      <w:pPr>
        <w:pStyle w:val="Jasnasiatkaakcent31"/>
        <w:widowControl w:val="0"/>
        <w:numPr>
          <w:ilvl w:val="0"/>
          <w:numId w:val="42"/>
        </w:numPr>
        <w:suppressAutoHyphens w:val="0"/>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 xml:space="preserve">Umowę sporządzono w </w:t>
      </w:r>
      <w:r w:rsidR="00E95BAA" w:rsidRPr="00905C8A">
        <w:rPr>
          <w:rFonts w:ascii="Cambria" w:hAnsi="Cambria" w:cs="Calibri"/>
          <w:sz w:val="24"/>
          <w:szCs w:val="24"/>
        </w:rPr>
        <w:t>trzech</w:t>
      </w:r>
      <w:r w:rsidRPr="00905C8A">
        <w:rPr>
          <w:rFonts w:ascii="Cambria" w:hAnsi="Cambria" w:cs="Calibri"/>
          <w:sz w:val="24"/>
          <w:szCs w:val="24"/>
        </w:rPr>
        <w:t xml:space="preserve"> jednobrzmiących egzemplarzach: </w:t>
      </w:r>
      <w:r w:rsidR="00E95BAA" w:rsidRPr="00905C8A">
        <w:rPr>
          <w:rFonts w:ascii="Cambria" w:hAnsi="Cambria" w:cs="Calibri"/>
          <w:sz w:val="24"/>
          <w:szCs w:val="24"/>
        </w:rPr>
        <w:t>dwa</w:t>
      </w:r>
      <w:r w:rsidRPr="00905C8A">
        <w:rPr>
          <w:rFonts w:ascii="Cambria" w:hAnsi="Cambria" w:cs="Calibri"/>
          <w:sz w:val="24"/>
          <w:szCs w:val="24"/>
        </w:rPr>
        <w:t xml:space="preserve"> egzemplarze dla Zamawiającego, jeden egzemplarz dla Wykonawcy.</w:t>
      </w:r>
    </w:p>
    <w:p w14:paraId="0D3F54B2" w14:textId="77777777" w:rsidR="00A671E3" w:rsidRPr="00905C8A" w:rsidRDefault="00A671E3">
      <w:pPr>
        <w:pStyle w:val="Akapitzlist"/>
        <w:numPr>
          <w:ilvl w:val="0"/>
          <w:numId w:val="42"/>
        </w:numPr>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Załącznikami do umowy są:</w:t>
      </w:r>
    </w:p>
    <w:p w14:paraId="51A0EC62" w14:textId="77777777" w:rsidR="00A671E3" w:rsidRPr="00905C8A" w:rsidRDefault="00A671E3" w:rsidP="006F5728">
      <w:pPr>
        <w:pStyle w:val="Akapitzlist"/>
        <w:numPr>
          <w:ilvl w:val="0"/>
          <w:numId w:val="79"/>
        </w:numPr>
        <w:tabs>
          <w:tab w:val="left" w:pos="851"/>
        </w:tabs>
        <w:autoSpaceDE w:val="0"/>
        <w:autoSpaceDN w:val="0"/>
        <w:adjustRightInd w:val="0"/>
        <w:spacing w:after="0"/>
        <w:ind w:left="709" w:hanging="283"/>
        <w:jc w:val="both"/>
        <w:rPr>
          <w:rFonts w:ascii="Cambria" w:hAnsi="Cambria" w:cs="Calibri"/>
          <w:sz w:val="24"/>
          <w:szCs w:val="24"/>
        </w:rPr>
      </w:pPr>
      <w:r w:rsidRPr="00905C8A">
        <w:rPr>
          <w:rFonts w:ascii="Cambria" w:hAnsi="Cambria" w:cs="Cambria"/>
          <w:sz w:val="24"/>
          <w:szCs w:val="24"/>
        </w:rPr>
        <w:t>Specyfikacja warunków zamówienia.</w:t>
      </w:r>
    </w:p>
    <w:p w14:paraId="25993C87" w14:textId="77777777" w:rsidR="00A671E3" w:rsidRPr="00905C8A" w:rsidRDefault="00A671E3" w:rsidP="006F5728">
      <w:pPr>
        <w:pStyle w:val="Akapitzlist"/>
        <w:numPr>
          <w:ilvl w:val="0"/>
          <w:numId w:val="79"/>
        </w:numPr>
        <w:tabs>
          <w:tab w:val="left" w:pos="851"/>
        </w:tabs>
        <w:autoSpaceDE w:val="0"/>
        <w:autoSpaceDN w:val="0"/>
        <w:adjustRightInd w:val="0"/>
        <w:spacing w:after="0"/>
        <w:ind w:left="709" w:hanging="283"/>
        <w:jc w:val="both"/>
        <w:rPr>
          <w:rFonts w:ascii="Cambria" w:hAnsi="Cambria" w:cs="Calibri"/>
          <w:sz w:val="24"/>
          <w:szCs w:val="24"/>
        </w:rPr>
      </w:pPr>
      <w:r w:rsidRPr="00905C8A">
        <w:rPr>
          <w:rFonts w:ascii="Cambria" w:hAnsi="Cambria" w:cs="Cambria"/>
          <w:sz w:val="24"/>
          <w:szCs w:val="24"/>
        </w:rPr>
        <w:t>Dokumentacja projektowa.</w:t>
      </w:r>
    </w:p>
    <w:p w14:paraId="02B3C11E" w14:textId="77777777" w:rsidR="00A671E3" w:rsidRPr="00905C8A" w:rsidRDefault="006F5728" w:rsidP="006F5728">
      <w:pPr>
        <w:pStyle w:val="Akapitzlist"/>
        <w:numPr>
          <w:ilvl w:val="0"/>
          <w:numId w:val="79"/>
        </w:numPr>
        <w:tabs>
          <w:tab w:val="left" w:pos="851"/>
        </w:tabs>
        <w:autoSpaceDE w:val="0"/>
        <w:autoSpaceDN w:val="0"/>
        <w:adjustRightInd w:val="0"/>
        <w:spacing w:after="0"/>
        <w:ind w:left="709" w:hanging="283"/>
        <w:jc w:val="both"/>
        <w:rPr>
          <w:rFonts w:ascii="Cambria" w:hAnsi="Cambria" w:cs="Helvetica"/>
          <w:bCs/>
          <w:sz w:val="24"/>
          <w:szCs w:val="24"/>
        </w:rPr>
      </w:pPr>
      <w:r w:rsidRPr="00905C8A">
        <w:rPr>
          <w:rFonts w:ascii="Cambria" w:hAnsi="Cambria" w:cs="Helvetica"/>
          <w:bCs/>
          <w:sz w:val="24"/>
          <w:szCs w:val="24"/>
        </w:rPr>
        <w:t>Złożona oferta</w:t>
      </w:r>
      <w:r w:rsidR="00A671E3" w:rsidRPr="00905C8A">
        <w:rPr>
          <w:rFonts w:ascii="Cambria" w:hAnsi="Cambria" w:cs="Helvetica"/>
          <w:bCs/>
          <w:sz w:val="24"/>
          <w:szCs w:val="24"/>
        </w:rPr>
        <w:t>.</w:t>
      </w:r>
    </w:p>
    <w:p w14:paraId="4504469C" w14:textId="77777777" w:rsidR="00A671E3" w:rsidRPr="00905C8A" w:rsidRDefault="00A671E3" w:rsidP="006F5728">
      <w:pPr>
        <w:pStyle w:val="Akapitzlist"/>
        <w:numPr>
          <w:ilvl w:val="0"/>
          <w:numId w:val="79"/>
        </w:numPr>
        <w:tabs>
          <w:tab w:val="left" w:pos="851"/>
        </w:tabs>
        <w:autoSpaceDE w:val="0"/>
        <w:autoSpaceDN w:val="0"/>
        <w:adjustRightInd w:val="0"/>
        <w:spacing w:after="0"/>
        <w:ind w:left="709" w:hanging="283"/>
        <w:jc w:val="both"/>
        <w:rPr>
          <w:rFonts w:ascii="Cambria" w:hAnsi="Cambria" w:cs="Helvetica"/>
          <w:bCs/>
          <w:sz w:val="24"/>
          <w:szCs w:val="24"/>
        </w:rPr>
      </w:pPr>
      <w:r w:rsidRPr="00905C8A">
        <w:rPr>
          <w:rFonts w:ascii="Cambria" w:eastAsia="Lucida Sans Unicode" w:hAnsi="Cambria" w:cs="Arial"/>
          <w:sz w:val="24"/>
          <w:szCs w:val="24"/>
        </w:rPr>
        <w:t>Przedmiary robót.</w:t>
      </w:r>
    </w:p>
    <w:p w14:paraId="501596AE" w14:textId="77777777" w:rsidR="00A671E3" w:rsidRPr="00905C8A"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605"/>
        <w:gridCol w:w="4605"/>
      </w:tblGrid>
      <w:tr w:rsidR="00905C8A" w:rsidRPr="00905C8A" w14:paraId="07B74A56" w14:textId="77777777" w:rsidTr="00E10B20">
        <w:tc>
          <w:tcPr>
            <w:tcW w:w="4605" w:type="dxa"/>
          </w:tcPr>
          <w:p w14:paraId="6742710B" w14:textId="77777777" w:rsidR="00A671E3" w:rsidRPr="00905C8A" w:rsidRDefault="00A671E3" w:rsidP="00012B45">
            <w:pPr>
              <w:widowControl/>
              <w:suppressAutoHyphens w:val="0"/>
              <w:autoSpaceDE w:val="0"/>
              <w:autoSpaceDN w:val="0"/>
              <w:spacing w:after="0"/>
              <w:textAlignment w:val="auto"/>
              <w:rPr>
                <w:rFonts w:ascii="Cambria" w:eastAsia="Calibri" w:hAnsi="Cambria"/>
                <w:b/>
                <w:bCs/>
                <w:sz w:val="24"/>
                <w:szCs w:val="24"/>
                <w:lang w:eastAsia="en-US"/>
              </w:rPr>
            </w:pPr>
            <w:r w:rsidRPr="00905C8A">
              <w:rPr>
                <w:rFonts w:ascii="Cambria" w:eastAsia="Calibri" w:hAnsi="Cambria"/>
                <w:b/>
                <w:bCs/>
                <w:sz w:val="24"/>
                <w:szCs w:val="24"/>
                <w:lang w:eastAsia="en-US"/>
              </w:rPr>
              <w:t>Zamawiający:</w:t>
            </w:r>
          </w:p>
        </w:tc>
        <w:tc>
          <w:tcPr>
            <w:tcW w:w="4605" w:type="dxa"/>
          </w:tcPr>
          <w:p w14:paraId="7AF7990C" w14:textId="77777777" w:rsidR="00A671E3" w:rsidRPr="00905C8A"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905C8A">
              <w:rPr>
                <w:rFonts w:ascii="Cambria" w:eastAsia="Calibri" w:hAnsi="Cambria"/>
                <w:b/>
                <w:bCs/>
                <w:sz w:val="24"/>
                <w:szCs w:val="24"/>
                <w:lang w:eastAsia="en-US"/>
              </w:rPr>
              <w:t xml:space="preserve">                                   Wykonawca:</w:t>
            </w:r>
          </w:p>
        </w:tc>
      </w:tr>
    </w:tbl>
    <w:p w14:paraId="1DAB8B27" w14:textId="77777777" w:rsidR="00A671E3" w:rsidRPr="000F0A6E" w:rsidRDefault="00A671E3" w:rsidP="00B83CE6">
      <w:pPr>
        <w:widowControl/>
        <w:suppressAutoHyphens w:val="0"/>
        <w:autoSpaceDE w:val="0"/>
        <w:autoSpaceDN w:val="0"/>
        <w:spacing w:after="0"/>
        <w:contextualSpacing/>
        <w:textAlignment w:val="auto"/>
        <w:rPr>
          <w:rFonts w:ascii="Cambria" w:eastAsia="Calibri" w:hAnsi="Cambria"/>
          <w:color w:val="FF0000"/>
          <w:sz w:val="24"/>
          <w:szCs w:val="24"/>
          <w:lang w:eastAsia="en-US"/>
        </w:rPr>
      </w:pPr>
    </w:p>
    <w:sectPr w:rsidR="00A671E3" w:rsidRPr="000F0A6E" w:rsidSect="005F2ADB">
      <w:headerReference w:type="default" r:id="rId8"/>
      <w:footerReference w:type="default" r:id="rId9"/>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FF837" w14:textId="77777777" w:rsidR="004811C1" w:rsidRDefault="004811C1" w:rsidP="009C3898">
      <w:pPr>
        <w:spacing w:after="0" w:line="240" w:lineRule="auto"/>
      </w:pPr>
      <w:r>
        <w:separator/>
      </w:r>
    </w:p>
  </w:endnote>
  <w:endnote w:type="continuationSeparator" w:id="0">
    <w:p w14:paraId="6DF9C268" w14:textId="77777777" w:rsidR="004811C1" w:rsidRDefault="004811C1"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Narrow">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mbria,Bold">
    <w:altName w:val="Cambria"/>
    <w:panose1 w:val="00000000000000000000"/>
    <w:charset w:val="EE"/>
    <w:family w:val="auto"/>
    <w:notTrueType/>
    <w:pitch w:val="default"/>
    <w:sig w:usb0="00000005" w:usb1="00000000" w:usb2="00000000" w:usb3="00000000" w:csb0="00000002" w:csb1="00000000"/>
  </w:font>
  <w:font w:name="†¯øw≥¸">
    <w:altName w:val="Times New Roman"/>
    <w:charset w:val="4D"/>
    <w:family w:val="auto"/>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6048770"/>
      <w:docPartObj>
        <w:docPartGallery w:val="Page Numbers (Bottom of Page)"/>
        <w:docPartUnique/>
      </w:docPartObj>
    </w:sdtPr>
    <w:sdtEndPr>
      <w:rPr>
        <w:rFonts w:ascii="Cambria" w:hAnsi="Cambria"/>
      </w:rPr>
    </w:sdtEndPr>
    <w:sdtContent>
      <w:p w14:paraId="065C573A" w14:textId="77777777" w:rsidR="0068483C" w:rsidRPr="006F22D1" w:rsidRDefault="00F76502">
        <w:pPr>
          <w:pStyle w:val="Stopka"/>
          <w:jc w:val="right"/>
          <w:rPr>
            <w:rFonts w:ascii="Cambria" w:hAnsi="Cambria"/>
          </w:rPr>
        </w:pPr>
        <w:r w:rsidRPr="006F22D1">
          <w:rPr>
            <w:rFonts w:ascii="Cambria" w:hAnsi="Cambria"/>
          </w:rPr>
          <w:fldChar w:fldCharType="begin"/>
        </w:r>
        <w:r w:rsidR="0068483C" w:rsidRPr="006F22D1">
          <w:rPr>
            <w:rFonts w:ascii="Cambria" w:hAnsi="Cambria"/>
          </w:rPr>
          <w:instrText>PAGE   \* MERGEFORMAT</w:instrText>
        </w:r>
        <w:r w:rsidRPr="006F22D1">
          <w:rPr>
            <w:rFonts w:ascii="Cambria" w:hAnsi="Cambria"/>
          </w:rPr>
          <w:fldChar w:fldCharType="separate"/>
        </w:r>
        <w:r w:rsidR="001F7D09">
          <w:rPr>
            <w:rFonts w:ascii="Cambria" w:hAnsi="Cambria"/>
            <w:noProof/>
          </w:rPr>
          <w:t>34</w:t>
        </w:r>
        <w:r w:rsidRPr="006F22D1">
          <w:rPr>
            <w:rFonts w:ascii="Cambria" w:hAnsi="Cambria"/>
          </w:rPr>
          <w:fldChar w:fldCharType="end"/>
        </w:r>
      </w:p>
    </w:sdtContent>
  </w:sdt>
  <w:p w14:paraId="1F8B02B2" w14:textId="77777777" w:rsidR="0068483C" w:rsidRDefault="006848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7EE72" w14:textId="77777777" w:rsidR="004811C1" w:rsidRDefault="004811C1" w:rsidP="009C3898">
      <w:pPr>
        <w:spacing w:after="0" w:line="240" w:lineRule="auto"/>
      </w:pPr>
      <w:r>
        <w:separator/>
      </w:r>
    </w:p>
  </w:footnote>
  <w:footnote w:type="continuationSeparator" w:id="0">
    <w:p w14:paraId="6872D9B0" w14:textId="77777777" w:rsidR="004811C1" w:rsidRDefault="004811C1" w:rsidP="009C3898">
      <w:pPr>
        <w:spacing w:after="0" w:line="240" w:lineRule="auto"/>
      </w:pPr>
      <w:r>
        <w:continuationSeparator/>
      </w:r>
    </w:p>
  </w:footnote>
  <w:footnote w:id="1">
    <w:p w14:paraId="42A453AF" w14:textId="77777777" w:rsidR="009C3898" w:rsidRPr="00DF5F1F" w:rsidRDefault="009C3898"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352B4368" w14:textId="77777777" w:rsidR="009C3898" w:rsidRPr="00DF5F1F" w:rsidRDefault="009C3898"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57C5B6A9" w14:textId="77777777" w:rsidR="009C3898" w:rsidRDefault="009C3898"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56FD4EFB" w14:textId="77777777" w:rsidR="00A671E3" w:rsidRPr="006812B2" w:rsidRDefault="00A671E3" w:rsidP="00A671E3">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F3A01" w14:textId="63339A5E" w:rsidR="005F2ADB" w:rsidRDefault="005F2ADB" w:rsidP="005F2ADB">
    <w:pPr>
      <w:pStyle w:val="Standard"/>
      <w:jc w:val="center"/>
    </w:pPr>
  </w:p>
  <w:p w14:paraId="1F5E8C0E" w14:textId="77777777" w:rsidR="00405B5A" w:rsidRDefault="00405B5A" w:rsidP="00452A71">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2"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4"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5"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6"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7"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8"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0"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13"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E15285"/>
    <w:multiLevelType w:val="hybridMultilevel"/>
    <w:tmpl w:val="035E727A"/>
    <w:lvl w:ilvl="0" w:tplc="4B16D85E">
      <w:start w:val="1"/>
      <w:numFmt w:val="decimal"/>
      <w:lvlText w:val="%1."/>
      <w:lvlJc w:val="left"/>
      <w:pPr>
        <w:ind w:left="720" w:hanging="360"/>
      </w:pPr>
      <w:rPr>
        <w:rFonts w:ascii="Cambria" w:hAnsi="Cambria" w:hint="default"/>
        <w:b/>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5B77431"/>
    <w:multiLevelType w:val="hybridMultilevel"/>
    <w:tmpl w:val="A5F66C1C"/>
    <w:lvl w:ilvl="0" w:tplc="F9468A18">
      <w:start w:val="1"/>
      <w:numFmt w:val="decimal"/>
      <w:lvlText w:val="%1)"/>
      <w:lvlJc w:val="left"/>
      <w:pPr>
        <w:ind w:left="1997" w:hanging="360"/>
      </w:pPr>
      <w:rPr>
        <w:rFonts w:ascii="Cambria" w:eastAsia="Times New Roman" w:hAnsi="Cambria" w:cs="Calibri"/>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17" w15:restartNumberingAfterBreak="0">
    <w:nsid w:val="09AE0D36"/>
    <w:multiLevelType w:val="hybridMultilevel"/>
    <w:tmpl w:val="F362B852"/>
    <w:lvl w:ilvl="0" w:tplc="57421670">
      <w:start w:val="1"/>
      <w:numFmt w:val="decimal"/>
      <w:lvlText w:val="%1."/>
      <w:lvlJc w:val="left"/>
      <w:pPr>
        <w:tabs>
          <w:tab w:val="num" w:pos="1440"/>
        </w:tabs>
        <w:ind w:left="1440" w:hanging="360"/>
      </w:pPr>
      <w:rPr>
        <w:rFonts w:hint="default"/>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720873"/>
    <w:multiLevelType w:val="hybridMultilevel"/>
    <w:tmpl w:val="99F242DA"/>
    <w:lvl w:ilvl="0" w:tplc="FD96021E">
      <w:start w:val="1"/>
      <w:numFmt w:val="decimal"/>
      <w:lvlText w:val="%1)"/>
      <w:lvlJc w:val="left"/>
      <w:pPr>
        <w:ind w:left="1211" w:hanging="360"/>
      </w:pPr>
      <w:rPr>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F431A3"/>
    <w:multiLevelType w:val="hybridMultilevel"/>
    <w:tmpl w:val="F2B0C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951C5B"/>
    <w:multiLevelType w:val="hybridMultilevel"/>
    <w:tmpl w:val="0F5C77DC"/>
    <w:lvl w:ilvl="0" w:tplc="E6748C4C">
      <w:start w:val="2"/>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B92379"/>
    <w:multiLevelType w:val="hybridMultilevel"/>
    <w:tmpl w:val="27B23174"/>
    <w:lvl w:ilvl="0" w:tplc="F1226A0E">
      <w:start w:val="6"/>
      <w:numFmt w:val="decimal"/>
      <w:lvlText w:val="%1."/>
      <w:lvlJc w:val="left"/>
      <w:pPr>
        <w:ind w:left="1146" w:hanging="360"/>
      </w:pPr>
      <w:rPr>
        <w:rFonts w:ascii="Cambria" w:hAnsi="Cambri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9"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1DCD75FC"/>
    <w:multiLevelType w:val="hybridMultilevel"/>
    <w:tmpl w:val="307A2072"/>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2"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359363E"/>
    <w:multiLevelType w:val="hybridMultilevel"/>
    <w:tmpl w:val="A12CAE64"/>
    <w:lvl w:ilvl="0" w:tplc="DDE2CDE8">
      <w:start w:val="1"/>
      <w:numFmt w:val="decimal"/>
      <w:lvlText w:val="%1)"/>
      <w:lvlJc w:val="left"/>
      <w:pPr>
        <w:ind w:left="1070" w:hanging="360"/>
      </w:pPr>
      <w:rPr>
        <w:b w:val="0"/>
        <w:strike w:val="0"/>
        <w:color w:val="auto"/>
      </w:rPr>
    </w:lvl>
    <w:lvl w:ilvl="1" w:tplc="04150011">
      <w:start w:val="1"/>
      <w:numFmt w:val="decimal"/>
      <w:lvlText w:val="%2)"/>
      <w:lvlJc w:val="left"/>
      <w:pPr>
        <w:ind w:left="3306" w:hanging="360"/>
      </w:pPr>
      <w:rPr>
        <w:rFonts w:hint="default"/>
      </w:rPr>
    </w:lvl>
    <w:lvl w:ilvl="2" w:tplc="ABFEDAD4">
      <w:start w:val="1"/>
      <w:numFmt w:val="decimal"/>
      <w:lvlText w:val="%3."/>
      <w:lvlJc w:val="left"/>
      <w:pPr>
        <w:ind w:left="786" w:hanging="360"/>
      </w:pPr>
      <w:rPr>
        <w:rFonts w:hint="default"/>
        <w:b/>
      </w:rPr>
    </w:lvl>
    <w:lvl w:ilvl="3" w:tplc="9A4A960E">
      <w:start w:val="1"/>
      <w:numFmt w:val="lowerLetter"/>
      <w:lvlText w:val="(%4)"/>
      <w:lvlJc w:val="left"/>
      <w:pPr>
        <w:ind w:left="3526" w:hanging="580"/>
      </w:pPr>
      <w:rPr>
        <w:rFonts w:hint="default"/>
      </w:rPr>
    </w:lvl>
    <w:lvl w:ilvl="4" w:tplc="98B2733E">
      <w:start w:val="1"/>
      <w:numFmt w:val="lowerLetter"/>
      <w:lvlText w:val="%5)"/>
      <w:lvlJc w:val="left"/>
      <w:pPr>
        <w:ind w:left="4026"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5A863F8"/>
    <w:multiLevelType w:val="hybridMultilevel"/>
    <w:tmpl w:val="D3DE92EA"/>
    <w:lvl w:ilvl="0" w:tplc="2A56B466">
      <w:start w:val="1"/>
      <w:numFmt w:val="decimal"/>
      <w:lvlText w:val="%1)"/>
      <w:lvlJc w:val="left"/>
      <w:pPr>
        <w:ind w:left="2084" w:hanging="360"/>
      </w:pPr>
      <w:rPr>
        <w:rFonts w:hint="default"/>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E46830"/>
    <w:multiLevelType w:val="hybridMultilevel"/>
    <w:tmpl w:val="8A0ED8CA"/>
    <w:lvl w:ilvl="0" w:tplc="5012389E">
      <w:start w:val="7"/>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0456B2"/>
    <w:multiLevelType w:val="hybridMultilevel"/>
    <w:tmpl w:val="16BA3734"/>
    <w:lvl w:ilvl="0" w:tplc="11B6C9A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44" w15:restartNumberingAfterBreak="0">
    <w:nsid w:val="355537D0"/>
    <w:multiLevelType w:val="hybridMultilevel"/>
    <w:tmpl w:val="21FC4D1A"/>
    <w:lvl w:ilvl="0" w:tplc="6AEA1084">
      <w:start w:val="1"/>
      <w:numFmt w:val="decimal"/>
      <w:lvlText w:val="%1)"/>
      <w:lvlJc w:val="left"/>
      <w:pPr>
        <w:ind w:left="1637" w:hanging="360"/>
      </w:pPr>
      <w:rPr>
        <w:rFonts w:hint="default"/>
        <w:color w:val="auto"/>
        <w:sz w:val="24"/>
        <w:szCs w:val="24"/>
      </w:rPr>
    </w:lvl>
    <w:lvl w:ilvl="1" w:tplc="04150003">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45" w15:restartNumberingAfterBreak="0">
    <w:nsid w:val="356F2521"/>
    <w:multiLevelType w:val="multilevel"/>
    <w:tmpl w:val="5C0CC1A0"/>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5717AEF"/>
    <w:multiLevelType w:val="multilevel"/>
    <w:tmpl w:val="694859B2"/>
    <w:styleLink w:val="WWNum15"/>
    <w:lvl w:ilvl="0">
      <w:start w:val="4"/>
      <w:numFmt w:val="decimal"/>
      <w:lvlText w:val="%1."/>
      <w:lvlJc w:val="left"/>
      <w:pPr>
        <w:ind w:left="360" w:hanging="360"/>
      </w:pPr>
      <w:rPr>
        <w:rFonts w:eastAsia="Times New Roman" w:cs="Arial"/>
      </w:rPr>
    </w:lvl>
    <w:lvl w:ilvl="1">
      <w:start w:val="1"/>
      <w:numFmt w:val="decimal"/>
      <w:lvlText w:val="%1.%2."/>
      <w:lvlJc w:val="left"/>
      <w:pPr>
        <w:ind w:left="720" w:hanging="720"/>
      </w:pPr>
      <w:rPr>
        <w:rFonts w:ascii="Cambria" w:hAnsi="Cambria" w:cs="Times New Roman"/>
        <w:b/>
        <w:bCs/>
        <w:i w:val="0"/>
        <w:iCs w:val="0"/>
        <w:color w:val="000000"/>
        <w:sz w:val="24"/>
        <w:szCs w:val="24"/>
      </w:rPr>
    </w:lvl>
    <w:lvl w:ilvl="2">
      <w:start w:val="1"/>
      <w:numFmt w:val="decimal"/>
      <w:lvlText w:val="%1.%2.%3."/>
      <w:lvlJc w:val="left"/>
      <w:pPr>
        <w:ind w:left="720" w:hanging="720"/>
      </w:pPr>
      <w:rPr>
        <w:rFonts w:ascii="Cambria" w:eastAsia="Lucida Sans Unicode" w:hAnsi="Cambria" w:cs="Times New Roman"/>
        <w:b w:val="0"/>
        <w:bCs/>
        <w:color w:val="000000"/>
        <w:sz w:val="24"/>
        <w:szCs w:val="24"/>
      </w:rPr>
    </w:lvl>
    <w:lvl w:ilvl="3">
      <w:start w:val="1"/>
      <w:numFmt w:val="decimal"/>
      <w:lvlText w:val="%1.%2.%3.%4."/>
      <w:lvlJc w:val="left"/>
      <w:pPr>
        <w:ind w:left="1080" w:hanging="1080"/>
      </w:pPr>
      <w:rPr>
        <w:rFonts w:eastAsia="Times New Roman" w:cs="Arial"/>
      </w:rPr>
    </w:lvl>
    <w:lvl w:ilvl="4">
      <w:start w:val="1"/>
      <w:numFmt w:val="decimal"/>
      <w:lvlText w:val="%1.%2.%3.%4.%5."/>
      <w:lvlJc w:val="left"/>
      <w:pPr>
        <w:ind w:left="1080" w:hanging="1080"/>
      </w:pPr>
      <w:rPr>
        <w:rFonts w:eastAsia="Times New Roman" w:cs="Arial"/>
      </w:rPr>
    </w:lvl>
    <w:lvl w:ilvl="5">
      <w:start w:val="1"/>
      <w:numFmt w:val="decimal"/>
      <w:lvlText w:val="%1.%2.%3.%4.%5.%6."/>
      <w:lvlJc w:val="left"/>
      <w:pPr>
        <w:ind w:left="1440" w:hanging="1440"/>
      </w:pPr>
      <w:rPr>
        <w:rFonts w:eastAsia="Times New Roman" w:cs="Arial"/>
      </w:rPr>
    </w:lvl>
    <w:lvl w:ilvl="6">
      <w:start w:val="1"/>
      <w:numFmt w:val="decimal"/>
      <w:lvlText w:val="%1.%2.%3.%4.%5.%6.%7."/>
      <w:lvlJc w:val="left"/>
      <w:pPr>
        <w:ind w:left="1440" w:hanging="1440"/>
      </w:pPr>
      <w:rPr>
        <w:rFonts w:eastAsia="Times New Roman" w:cs="Arial"/>
      </w:rPr>
    </w:lvl>
    <w:lvl w:ilvl="7">
      <w:start w:val="1"/>
      <w:numFmt w:val="decimal"/>
      <w:lvlText w:val="%1.%2.%3.%4.%5.%6.%7.%8."/>
      <w:lvlJc w:val="left"/>
      <w:pPr>
        <w:ind w:left="1800" w:hanging="1800"/>
      </w:pPr>
      <w:rPr>
        <w:rFonts w:eastAsia="Times New Roman" w:cs="Arial"/>
      </w:rPr>
    </w:lvl>
    <w:lvl w:ilvl="8">
      <w:start w:val="1"/>
      <w:numFmt w:val="decimal"/>
      <w:lvlText w:val="%1.%2.%3.%4.%5.%6.%7.%8.%9."/>
      <w:lvlJc w:val="left"/>
      <w:pPr>
        <w:ind w:left="1800" w:hanging="1800"/>
      </w:pPr>
      <w:rPr>
        <w:rFonts w:eastAsia="Times New Roman" w:cs="Arial"/>
      </w:rPr>
    </w:lvl>
  </w:abstractNum>
  <w:abstractNum w:abstractNumId="47" w15:restartNumberingAfterBreak="0">
    <w:nsid w:val="364F395A"/>
    <w:multiLevelType w:val="hybridMultilevel"/>
    <w:tmpl w:val="04A8EED8"/>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583ED166">
      <w:start w:val="1"/>
      <w:numFmt w:val="lowerLetter"/>
      <w:lvlText w:val="%4)"/>
      <w:lvlJc w:val="left"/>
      <w:pPr>
        <w:ind w:left="3524" w:hanging="360"/>
      </w:pPr>
      <w:rPr>
        <w:rFonts w:hint="default"/>
        <w:strike w:val="0"/>
        <w:color w:val="auto"/>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8"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893873"/>
    <w:multiLevelType w:val="hybridMultilevel"/>
    <w:tmpl w:val="AA12038A"/>
    <w:lvl w:ilvl="0" w:tplc="F1980EC8">
      <w:start w:val="7"/>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3" w15:restartNumberingAfterBreak="0">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3497F1C"/>
    <w:multiLevelType w:val="hybridMultilevel"/>
    <w:tmpl w:val="6E4015E4"/>
    <w:lvl w:ilvl="0" w:tplc="1FFED006">
      <w:start w:val="1"/>
      <w:numFmt w:val="decimal"/>
      <w:lvlText w:val="%1."/>
      <w:lvlJc w:val="left"/>
      <w:pPr>
        <w:ind w:left="502" w:hanging="360"/>
      </w:pPr>
      <w:rPr>
        <w:b/>
        <w:strike w:val="0"/>
        <w:color w:val="auto"/>
        <w:sz w:val="22"/>
        <w:szCs w:val="22"/>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11B2D0A"/>
    <w:multiLevelType w:val="hybridMultilevel"/>
    <w:tmpl w:val="F84E85D6"/>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8034514"/>
    <w:multiLevelType w:val="multilevel"/>
    <w:tmpl w:val="B75E1026"/>
    <w:styleLink w:val="WWNum3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numFmt w:val="bullet"/>
      <w:lvlText w:val=""/>
      <w:lvlJc w:val="left"/>
      <w:pPr>
        <w:ind w:left="284" w:firstLine="56"/>
      </w:pPr>
      <w:rPr>
        <w:rFonts w:ascii="Symbol" w:hAnsi="Symbol"/>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5" w15:restartNumberingAfterBreak="0">
    <w:nsid w:val="5CA163C5"/>
    <w:multiLevelType w:val="hybridMultilevel"/>
    <w:tmpl w:val="8D58D886"/>
    <w:lvl w:ilvl="0" w:tplc="04150017">
      <w:start w:val="1"/>
      <w:numFmt w:val="lowerLetter"/>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66" w15:restartNumberingAfterBreak="0">
    <w:nsid w:val="5E145D33"/>
    <w:multiLevelType w:val="multilevel"/>
    <w:tmpl w:val="09183070"/>
    <w:lvl w:ilvl="0">
      <w:start w:val="1"/>
      <w:numFmt w:val="decimal"/>
      <w:lvlText w:val="%1."/>
      <w:lvlJc w:val="left"/>
      <w:pPr>
        <w:ind w:left="360" w:hanging="360"/>
      </w:pPr>
      <w:rPr>
        <w:rFonts w:cs="Tahoma" w:hint="default"/>
      </w:rPr>
    </w:lvl>
    <w:lvl w:ilvl="1">
      <w:start w:val="1"/>
      <w:numFmt w:val="decimal"/>
      <w:lvlText w:val="%1.%2."/>
      <w:lvlJc w:val="left"/>
      <w:pPr>
        <w:ind w:left="1146" w:hanging="720"/>
      </w:pPr>
      <w:rPr>
        <w:rFonts w:cs="Tahoma" w:hint="default"/>
        <w:b/>
        <w:bCs/>
      </w:rPr>
    </w:lvl>
    <w:lvl w:ilvl="2">
      <w:start w:val="1"/>
      <w:numFmt w:val="decimal"/>
      <w:lvlText w:val="%1.%2.%3."/>
      <w:lvlJc w:val="left"/>
      <w:pPr>
        <w:ind w:left="1572" w:hanging="720"/>
      </w:pPr>
      <w:rPr>
        <w:rFonts w:cs="Tahoma" w:hint="default"/>
      </w:rPr>
    </w:lvl>
    <w:lvl w:ilvl="3">
      <w:start w:val="1"/>
      <w:numFmt w:val="decimal"/>
      <w:lvlText w:val="%1.%2.%3.%4."/>
      <w:lvlJc w:val="left"/>
      <w:pPr>
        <w:ind w:left="2358" w:hanging="1080"/>
      </w:pPr>
      <w:rPr>
        <w:rFonts w:cs="Tahoma" w:hint="default"/>
      </w:rPr>
    </w:lvl>
    <w:lvl w:ilvl="4">
      <w:start w:val="1"/>
      <w:numFmt w:val="decimal"/>
      <w:lvlText w:val="%1.%2.%3.%4.%5."/>
      <w:lvlJc w:val="left"/>
      <w:pPr>
        <w:ind w:left="2784" w:hanging="1080"/>
      </w:pPr>
      <w:rPr>
        <w:rFonts w:cs="Tahoma" w:hint="default"/>
      </w:rPr>
    </w:lvl>
    <w:lvl w:ilvl="5">
      <w:start w:val="1"/>
      <w:numFmt w:val="decimal"/>
      <w:lvlText w:val="%1.%2.%3.%4.%5.%6."/>
      <w:lvlJc w:val="left"/>
      <w:pPr>
        <w:ind w:left="3570" w:hanging="1440"/>
      </w:pPr>
      <w:rPr>
        <w:rFonts w:cs="Tahoma" w:hint="default"/>
      </w:rPr>
    </w:lvl>
    <w:lvl w:ilvl="6">
      <w:start w:val="1"/>
      <w:numFmt w:val="decimal"/>
      <w:lvlText w:val="%1.%2.%3.%4.%5.%6.%7."/>
      <w:lvlJc w:val="left"/>
      <w:pPr>
        <w:ind w:left="3996" w:hanging="1440"/>
      </w:pPr>
      <w:rPr>
        <w:rFonts w:cs="Tahoma" w:hint="default"/>
      </w:rPr>
    </w:lvl>
    <w:lvl w:ilvl="7">
      <w:start w:val="1"/>
      <w:numFmt w:val="decimal"/>
      <w:lvlText w:val="%1.%2.%3.%4.%5.%6.%7.%8."/>
      <w:lvlJc w:val="left"/>
      <w:pPr>
        <w:ind w:left="4782" w:hanging="1800"/>
      </w:pPr>
      <w:rPr>
        <w:rFonts w:cs="Tahoma" w:hint="default"/>
      </w:rPr>
    </w:lvl>
    <w:lvl w:ilvl="8">
      <w:start w:val="1"/>
      <w:numFmt w:val="decimal"/>
      <w:lvlText w:val="%1.%2.%3.%4.%5.%6.%7.%8.%9."/>
      <w:lvlJc w:val="left"/>
      <w:pPr>
        <w:ind w:left="5208" w:hanging="1800"/>
      </w:pPr>
      <w:rPr>
        <w:rFonts w:cs="Tahoma" w:hint="default"/>
      </w:rPr>
    </w:lvl>
  </w:abstractNum>
  <w:abstractNum w:abstractNumId="67"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0E8736C"/>
    <w:multiLevelType w:val="hybridMultilevel"/>
    <w:tmpl w:val="92042F22"/>
    <w:lvl w:ilvl="0" w:tplc="573032B4">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640180"/>
    <w:multiLevelType w:val="hybridMultilevel"/>
    <w:tmpl w:val="65E43EA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72"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1BF099F"/>
    <w:multiLevelType w:val="hybridMultilevel"/>
    <w:tmpl w:val="8E4C6BE0"/>
    <w:lvl w:ilvl="0" w:tplc="DAF0A5B0">
      <w:start w:val="6"/>
      <w:numFmt w:val="decimal"/>
      <w:lvlText w:val="%1."/>
      <w:lvlJc w:val="left"/>
      <w:pPr>
        <w:ind w:left="644" w:hanging="360"/>
      </w:pPr>
      <w:rPr>
        <w:rFonts w:ascii="Cambria" w:hAnsi="Cambria" w:cs="Times New Roman" w:hint="default"/>
        <w:b/>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1"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536550">
    <w:abstractNumId w:val="55"/>
  </w:num>
  <w:num w:numId="2" w16cid:durableId="1916352778">
    <w:abstractNumId w:val="47"/>
  </w:num>
  <w:num w:numId="3" w16cid:durableId="306059167">
    <w:abstractNumId w:val="10"/>
  </w:num>
  <w:num w:numId="4" w16cid:durableId="331184870">
    <w:abstractNumId w:val="77"/>
  </w:num>
  <w:num w:numId="5" w16cid:durableId="637690184">
    <w:abstractNumId w:val="57"/>
  </w:num>
  <w:num w:numId="6" w16cid:durableId="1647733706">
    <w:abstractNumId w:val="32"/>
  </w:num>
  <w:num w:numId="7" w16cid:durableId="1012877639">
    <w:abstractNumId w:val="30"/>
  </w:num>
  <w:num w:numId="8" w16cid:durableId="1618608812">
    <w:abstractNumId w:val="39"/>
  </w:num>
  <w:num w:numId="9" w16cid:durableId="1480734032">
    <w:abstractNumId w:val="73"/>
  </w:num>
  <w:num w:numId="10" w16cid:durableId="508836877">
    <w:abstractNumId w:val="43"/>
  </w:num>
  <w:num w:numId="11" w16cid:durableId="582110441">
    <w:abstractNumId w:val="59"/>
  </w:num>
  <w:num w:numId="12" w16cid:durableId="1585648910">
    <w:abstractNumId w:val="51"/>
  </w:num>
  <w:num w:numId="13" w16cid:durableId="869342556">
    <w:abstractNumId w:val="34"/>
  </w:num>
  <w:num w:numId="14" w16cid:durableId="979728740">
    <w:abstractNumId w:val="50"/>
  </w:num>
  <w:num w:numId="15" w16cid:durableId="130296365">
    <w:abstractNumId w:val="19"/>
  </w:num>
  <w:num w:numId="16" w16cid:durableId="33501213">
    <w:abstractNumId w:val="27"/>
  </w:num>
  <w:num w:numId="17" w16cid:durableId="159086077">
    <w:abstractNumId w:val="28"/>
  </w:num>
  <w:num w:numId="18" w16cid:durableId="853492250">
    <w:abstractNumId w:val="80"/>
  </w:num>
  <w:num w:numId="19" w16cid:durableId="1298147738">
    <w:abstractNumId w:val="67"/>
  </w:num>
  <w:num w:numId="20" w16cid:durableId="1606422956">
    <w:abstractNumId w:val="52"/>
  </w:num>
  <w:num w:numId="21" w16cid:durableId="291592703">
    <w:abstractNumId w:val="58"/>
  </w:num>
  <w:num w:numId="22" w16cid:durableId="1816530393">
    <w:abstractNumId w:val="54"/>
  </w:num>
  <w:num w:numId="23" w16cid:durableId="188185723">
    <w:abstractNumId w:val="72"/>
  </w:num>
  <w:num w:numId="24" w16cid:durableId="1705984168">
    <w:abstractNumId w:val="60"/>
  </w:num>
  <w:num w:numId="25" w16cid:durableId="1689981909">
    <w:abstractNumId w:val="38"/>
  </w:num>
  <w:num w:numId="26" w16cid:durableId="383531643">
    <w:abstractNumId w:val="26"/>
  </w:num>
  <w:num w:numId="27" w16cid:durableId="1553466173">
    <w:abstractNumId w:val="33"/>
  </w:num>
  <w:num w:numId="28" w16cid:durableId="71069250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07218753">
    <w:abstractNumId w:val="21"/>
  </w:num>
  <w:num w:numId="30" w16cid:durableId="403532460">
    <w:abstractNumId w:val="48"/>
  </w:num>
  <w:num w:numId="31" w16cid:durableId="213082173">
    <w:abstractNumId w:val="14"/>
  </w:num>
  <w:num w:numId="32" w16cid:durableId="896546074">
    <w:abstractNumId w:val="40"/>
  </w:num>
  <w:num w:numId="33" w16cid:durableId="1801848859">
    <w:abstractNumId w:val="62"/>
  </w:num>
  <w:num w:numId="34" w16cid:durableId="953557641">
    <w:abstractNumId w:val="78"/>
  </w:num>
  <w:num w:numId="35" w16cid:durableId="1751544049">
    <w:abstractNumId w:val="24"/>
  </w:num>
  <w:num w:numId="36" w16cid:durableId="573861185">
    <w:abstractNumId w:val="76"/>
  </w:num>
  <w:num w:numId="37" w16cid:durableId="89037">
    <w:abstractNumId w:val="79"/>
  </w:num>
  <w:num w:numId="38" w16cid:durableId="452485435">
    <w:abstractNumId w:val="42"/>
  </w:num>
  <w:num w:numId="39" w16cid:durableId="1618412640">
    <w:abstractNumId w:val="41"/>
  </w:num>
  <w:num w:numId="40" w16cid:durableId="975404505">
    <w:abstractNumId w:val="74"/>
  </w:num>
  <w:num w:numId="41" w16cid:durableId="1062367145">
    <w:abstractNumId w:val="22"/>
  </w:num>
  <w:num w:numId="42" w16cid:durableId="1953973990">
    <w:abstractNumId w:val="81"/>
  </w:num>
  <w:num w:numId="43" w16cid:durableId="1670518853">
    <w:abstractNumId w:val="71"/>
  </w:num>
  <w:num w:numId="44" w16cid:durableId="6315965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733311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2322206">
    <w:abstractNumId w:val="56"/>
  </w:num>
  <w:num w:numId="47" w16cid:durableId="14119774">
    <w:abstractNumId w:val="61"/>
  </w:num>
  <w:num w:numId="48" w16cid:durableId="1133980020">
    <w:abstractNumId w:val="29"/>
  </w:num>
  <w:num w:numId="49" w16cid:durableId="1517498411">
    <w:abstractNumId w:val="20"/>
  </w:num>
  <w:num w:numId="50" w16cid:durableId="743920163">
    <w:abstractNumId w:val="25"/>
  </w:num>
  <w:num w:numId="51" w16cid:durableId="394012307">
    <w:abstractNumId w:val="37"/>
  </w:num>
  <w:num w:numId="52" w16cid:durableId="592663457">
    <w:abstractNumId w:val="64"/>
  </w:num>
  <w:num w:numId="53" w16cid:durableId="1833835959">
    <w:abstractNumId w:val="36"/>
  </w:num>
  <w:num w:numId="54" w16cid:durableId="113639731">
    <w:abstractNumId w:val="13"/>
  </w:num>
  <w:num w:numId="55" w16cid:durableId="1943877060">
    <w:abstractNumId w:val="68"/>
  </w:num>
  <w:num w:numId="56" w16cid:durableId="752243560">
    <w:abstractNumId w:val="75"/>
  </w:num>
  <w:num w:numId="57" w16cid:durableId="823476887">
    <w:abstractNumId w:val="15"/>
  </w:num>
  <w:num w:numId="58" w16cid:durableId="911692772">
    <w:abstractNumId w:val="53"/>
  </w:num>
  <w:num w:numId="59" w16cid:durableId="1406418378">
    <w:abstractNumId w:val="23"/>
  </w:num>
  <w:num w:numId="60" w16cid:durableId="519197866">
    <w:abstractNumId w:val="17"/>
  </w:num>
  <w:num w:numId="61" w16cid:durableId="790901595">
    <w:abstractNumId w:val="69"/>
  </w:num>
  <w:num w:numId="62" w16cid:durableId="301160450">
    <w:abstractNumId w:val="31"/>
  </w:num>
  <w:num w:numId="63" w16cid:durableId="1417240842">
    <w:abstractNumId w:val="65"/>
  </w:num>
  <w:num w:numId="64" w16cid:durableId="659428718">
    <w:abstractNumId w:val="49"/>
  </w:num>
  <w:num w:numId="65" w16cid:durableId="133300431">
    <w:abstractNumId w:val="44"/>
  </w:num>
  <w:num w:numId="66" w16cid:durableId="426342991">
    <w:abstractNumId w:val="16"/>
  </w:num>
  <w:num w:numId="67" w16cid:durableId="945961092">
    <w:abstractNumId w:val="0"/>
  </w:num>
  <w:num w:numId="68" w16cid:durableId="1319264086">
    <w:abstractNumId w:val="1"/>
  </w:num>
  <w:num w:numId="69" w16cid:durableId="1329090416">
    <w:abstractNumId w:val="2"/>
  </w:num>
  <w:num w:numId="70" w16cid:durableId="452600601">
    <w:abstractNumId w:val="3"/>
  </w:num>
  <w:num w:numId="71" w16cid:durableId="160583275">
    <w:abstractNumId w:val="4"/>
  </w:num>
  <w:num w:numId="72" w16cid:durableId="1068383773">
    <w:abstractNumId w:val="6"/>
  </w:num>
  <w:num w:numId="73" w16cid:durableId="2101873314">
    <w:abstractNumId w:val="7"/>
  </w:num>
  <w:num w:numId="74" w16cid:durableId="1431076420">
    <w:abstractNumId w:val="8"/>
  </w:num>
  <w:num w:numId="75" w16cid:durableId="1140533341">
    <w:abstractNumId w:val="9"/>
  </w:num>
  <w:num w:numId="76" w16cid:durableId="51924289">
    <w:abstractNumId w:val="11"/>
  </w:num>
  <w:num w:numId="77" w16cid:durableId="1872187938">
    <w:abstractNumId w:val="12"/>
  </w:num>
  <w:num w:numId="78" w16cid:durableId="635764923">
    <w:abstractNumId w:val="66"/>
  </w:num>
  <w:num w:numId="79" w16cid:durableId="74520809">
    <w:abstractNumId w:val="35"/>
  </w:num>
  <w:num w:numId="80" w16cid:durableId="76560633">
    <w:abstractNumId w:val="46"/>
    <w:lvlOverride w:ilvl="0">
      <w:lvl w:ilvl="0">
        <w:numFmt w:val="decimal"/>
        <w:lvlText w:val=""/>
        <w:lvlJc w:val="left"/>
      </w:lvl>
    </w:lvlOverride>
    <w:lvlOverride w:ilvl="1">
      <w:lvl w:ilvl="1">
        <w:start w:val="1"/>
        <w:numFmt w:val="decimal"/>
        <w:lvlText w:val="%1.%2."/>
        <w:lvlJc w:val="left"/>
        <w:pPr>
          <w:ind w:left="720" w:hanging="720"/>
        </w:pPr>
        <w:rPr>
          <w:rFonts w:ascii="Cambria" w:hAnsi="Cambria" w:cs="Times New Roman"/>
          <w:b w:val="0"/>
          <w:bCs w:val="0"/>
          <w:i w:val="0"/>
          <w:iCs w:val="0"/>
          <w:color w:val="000000"/>
          <w:sz w:val="24"/>
          <w:szCs w:val="24"/>
        </w:rPr>
      </w:lvl>
    </w:lvlOverride>
  </w:num>
  <w:num w:numId="81" w16cid:durableId="1900286732">
    <w:abstractNumId w:val="45"/>
  </w:num>
  <w:num w:numId="82" w16cid:durableId="26369824">
    <w:abstractNumId w:val="4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1235A"/>
    <w:rsid w:val="00012B45"/>
    <w:rsid w:val="00013C3B"/>
    <w:rsid w:val="00015AC3"/>
    <w:rsid w:val="0001642D"/>
    <w:rsid w:val="0002537B"/>
    <w:rsid w:val="00030A9F"/>
    <w:rsid w:val="00032676"/>
    <w:rsid w:val="0004391E"/>
    <w:rsid w:val="000441F5"/>
    <w:rsid w:val="000503F7"/>
    <w:rsid w:val="00052416"/>
    <w:rsid w:val="0005440C"/>
    <w:rsid w:val="000630E8"/>
    <w:rsid w:val="00063697"/>
    <w:rsid w:val="0006458E"/>
    <w:rsid w:val="00072888"/>
    <w:rsid w:val="0007712A"/>
    <w:rsid w:val="00077606"/>
    <w:rsid w:val="0008224A"/>
    <w:rsid w:val="0008479D"/>
    <w:rsid w:val="000901C7"/>
    <w:rsid w:val="00091163"/>
    <w:rsid w:val="00091563"/>
    <w:rsid w:val="0009168D"/>
    <w:rsid w:val="00091C4D"/>
    <w:rsid w:val="00091EDF"/>
    <w:rsid w:val="000A6240"/>
    <w:rsid w:val="000B5ADD"/>
    <w:rsid w:val="000B6550"/>
    <w:rsid w:val="000B713F"/>
    <w:rsid w:val="000D0B45"/>
    <w:rsid w:val="000E68B6"/>
    <w:rsid w:val="000F0A6E"/>
    <w:rsid w:val="000F743A"/>
    <w:rsid w:val="00105483"/>
    <w:rsid w:val="001076F6"/>
    <w:rsid w:val="001102F3"/>
    <w:rsid w:val="0011085F"/>
    <w:rsid w:val="00112D58"/>
    <w:rsid w:val="00120437"/>
    <w:rsid w:val="00120888"/>
    <w:rsid w:val="00125955"/>
    <w:rsid w:val="00126D6B"/>
    <w:rsid w:val="0015535D"/>
    <w:rsid w:val="00156DD3"/>
    <w:rsid w:val="00156E6A"/>
    <w:rsid w:val="00163E75"/>
    <w:rsid w:val="0017112D"/>
    <w:rsid w:val="0017241D"/>
    <w:rsid w:val="00181FC7"/>
    <w:rsid w:val="001974F2"/>
    <w:rsid w:val="001B0A83"/>
    <w:rsid w:val="001B6853"/>
    <w:rsid w:val="001C088A"/>
    <w:rsid w:val="001C1FBF"/>
    <w:rsid w:val="001D3DE4"/>
    <w:rsid w:val="001E1B89"/>
    <w:rsid w:val="001F2AE7"/>
    <w:rsid w:val="001F6227"/>
    <w:rsid w:val="001F7D09"/>
    <w:rsid w:val="00202EC9"/>
    <w:rsid w:val="00207FD1"/>
    <w:rsid w:val="00212DC2"/>
    <w:rsid w:val="00214967"/>
    <w:rsid w:val="00214E2B"/>
    <w:rsid w:val="002150D2"/>
    <w:rsid w:val="00215178"/>
    <w:rsid w:val="0021786A"/>
    <w:rsid w:val="00223687"/>
    <w:rsid w:val="00225FB7"/>
    <w:rsid w:val="00227043"/>
    <w:rsid w:val="00230A6E"/>
    <w:rsid w:val="00233220"/>
    <w:rsid w:val="00234F4A"/>
    <w:rsid w:val="00236088"/>
    <w:rsid w:val="00241722"/>
    <w:rsid w:val="002625C5"/>
    <w:rsid w:val="00263486"/>
    <w:rsid w:val="0027090B"/>
    <w:rsid w:val="00273437"/>
    <w:rsid w:val="00273F8D"/>
    <w:rsid w:val="00282842"/>
    <w:rsid w:val="002876D4"/>
    <w:rsid w:val="00290BD4"/>
    <w:rsid w:val="002A4E22"/>
    <w:rsid w:val="002A713C"/>
    <w:rsid w:val="002A7722"/>
    <w:rsid w:val="002B5FF9"/>
    <w:rsid w:val="002B7D59"/>
    <w:rsid w:val="002C30F3"/>
    <w:rsid w:val="002C6EBA"/>
    <w:rsid w:val="002D1537"/>
    <w:rsid w:val="002D4886"/>
    <w:rsid w:val="002E1FC5"/>
    <w:rsid w:val="002E3B17"/>
    <w:rsid w:val="002F2274"/>
    <w:rsid w:val="002F2816"/>
    <w:rsid w:val="002F6718"/>
    <w:rsid w:val="002F7CE5"/>
    <w:rsid w:val="00301E67"/>
    <w:rsid w:val="00303E5B"/>
    <w:rsid w:val="00314127"/>
    <w:rsid w:val="00314B63"/>
    <w:rsid w:val="0032258F"/>
    <w:rsid w:val="00323839"/>
    <w:rsid w:val="00333F81"/>
    <w:rsid w:val="0033627F"/>
    <w:rsid w:val="003417A3"/>
    <w:rsid w:val="00344A55"/>
    <w:rsid w:val="00345DAE"/>
    <w:rsid w:val="00351799"/>
    <w:rsid w:val="00353BD8"/>
    <w:rsid w:val="0035419E"/>
    <w:rsid w:val="003554A1"/>
    <w:rsid w:val="00360FA7"/>
    <w:rsid w:val="0036638E"/>
    <w:rsid w:val="003761DC"/>
    <w:rsid w:val="0037784C"/>
    <w:rsid w:val="00384EEC"/>
    <w:rsid w:val="003876CB"/>
    <w:rsid w:val="0039475E"/>
    <w:rsid w:val="00395F74"/>
    <w:rsid w:val="003B40FD"/>
    <w:rsid w:val="003B6FBB"/>
    <w:rsid w:val="003B6FC2"/>
    <w:rsid w:val="003B75A8"/>
    <w:rsid w:val="003C4E32"/>
    <w:rsid w:val="003C5DE5"/>
    <w:rsid w:val="003C7249"/>
    <w:rsid w:val="003D145E"/>
    <w:rsid w:val="003D20C8"/>
    <w:rsid w:val="003D4C12"/>
    <w:rsid w:val="003E0133"/>
    <w:rsid w:val="003E0DFA"/>
    <w:rsid w:val="003E500F"/>
    <w:rsid w:val="003F481F"/>
    <w:rsid w:val="003F53FF"/>
    <w:rsid w:val="003F7104"/>
    <w:rsid w:val="00401400"/>
    <w:rsid w:val="00401D62"/>
    <w:rsid w:val="00405B5A"/>
    <w:rsid w:val="004063A3"/>
    <w:rsid w:val="00406825"/>
    <w:rsid w:val="0042009B"/>
    <w:rsid w:val="00421930"/>
    <w:rsid w:val="004240BF"/>
    <w:rsid w:val="00425CE8"/>
    <w:rsid w:val="004267F1"/>
    <w:rsid w:val="00431C91"/>
    <w:rsid w:val="00434F96"/>
    <w:rsid w:val="004368E6"/>
    <w:rsid w:val="00452A71"/>
    <w:rsid w:val="00452E50"/>
    <w:rsid w:val="0047218D"/>
    <w:rsid w:val="00472D5E"/>
    <w:rsid w:val="0047385E"/>
    <w:rsid w:val="00474086"/>
    <w:rsid w:val="00474782"/>
    <w:rsid w:val="00480F18"/>
    <w:rsid w:val="004811C1"/>
    <w:rsid w:val="004879ED"/>
    <w:rsid w:val="0049011A"/>
    <w:rsid w:val="00493F2B"/>
    <w:rsid w:val="00495E59"/>
    <w:rsid w:val="004A1641"/>
    <w:rsid w:val="004A6B0B"/>
    <w:rsid w:val="004B1A63"/>
    <w:rsid w:val="004B7841"/>
    <w:rsid w:val="004C0AFD"/>
    <w:rsid w:val="004C0FAB"/>
    <w:rsid w:val="004C106A"/>
    <w:rsid w:val="004C1549"/>
    <w:rsid w:val="004C761C"/>
    <w:rsid w:val="004C7C35"/>
    <w:rsid w:val="004C7D5B"/>
    <w:rsid w:val="004D3CE6"/>
    <w:rsid w:val="004D514F"/>
    <w:rsid w:val="004D5A47"/>
    <w:rsid w:val="004D7A9D"/>
    <w:rsid w:val="004E119D"/>
    <w:rsid w:val="004E4C12"/>
    <w:rsid w:val="00500C32"/>
    <w:rsid w:val="00512484"/>
    <w:rsid w:val="00514ADA"/>
    <w:rsid w:val="0051773B"/>
    <w:rsid w:val="005177EE"/>
    <w:rsid w:val="005235D4"/>
    <w:rsid w:val="00541119"/>
    <w:rsid w:val="0054578C"/>
    <w:rsid w:val="00547F32"/>
    <w:rsid w:val="00550BE0"/>
    <w:rsid w:val="00552FBE"/>
    <w:rsid w:val="00553C36"/>
    <w:rsid w:val="005543C6"/>
    <w:rsid w:val="005566C2"/>
    <w:rsid w:val="00561A7E"/>
    <w:rsid w:val="00564AEA"/>
    <w:rsid w:val="0057374B"/>
    <w:rsid w:val="0057502A"/>
    <w:rsid w:val="00582047"/>
    <w:rsid w:val="0058648D"/>
    <w:rsid w:val="00590B37"/>
    <w:rsid w:val="00590F0B"/>
    <w:rsid w:val="00592A6E"/>
    <w:rsid w:val="005B282D"/>
    <w:rsid w:val="005C2DBC"/>
    <w:rsid w:val="005C5B27"/>
    <w:rsid w:val="005D1507"/>
    <w:rsid w:val="005D37B1"/>
    <w:rsid w:val="005D65ED"/>
    <w:rsid w:val="005E2373"/>
    <w:rsid w:val="005E443B"/>
    <w:rsid w:val="005F2524"/>
    <w:rsid w:val="005F2ADB"/>
    <w:rsid w:val="00610AA1"/>
    <w:rsid w:val="0061311A"/>
    <w:rsid w:val="00616CF0"/>
    <w:rsid w:val="00617725"/>
    <w:rsid w:val="0061792A"/>
    <w:rsid w:val="00626DF2"/>
    <w:rsid w:val="00632419"/>
    <w:rsid w:val="006407BF"/>
    <w:rsid w:val="00643285"/>
    <w:rsid w:val="0064481B"/>
    <w:rsid w:val="00664898"/>
    <w:rsid w:val="00667673"/>
    <w:rsid w:val="00667899"/>
    <w:rsid w:val="00670871"/>
    <w:rsid w:val="00672AAB"/>
    <w:rsid w:val="00676EB1"/>
    <w:rsid w:val="006825AE"/>
    <w:rsid w:val="00682CEC"/>
    <w:rsid w:val="006838A2"/>
    <w:rsid w:val="0068483C"/>
    <w:rsid w:val="006922C2"/>
    <w:rsid w:val="0069702C"/>
    <w:rsid w:val="00697107"/>
    <w:rsid w:val="006A16B5"/>
    <w:rsid w:val="006A255D"/>
    <w:rsid w:val="006A308F"/>
    <w:rsid w:val="006A37E5"/>
    <w:rsid w:val="006C4A07"/>
    <w:rsid w:val="006D1DDF"/>
    <w:rsid w:val="006D654D"/>
    <w:rsid w:val="006E0802"/>
    <w:rsid w:val="006E1D0F"/>
    <w:rsid w:val="006E252E"/>
    <w:rsid w:val="006E37A3"/>
    <w:rsid w:val="006E7B56"/>
    <w:rsid w:val="006F22D1"/>
    <w:rsid w:val="006F407E"/>
    <w:rsid w:val="006F4174"/>
    <w:rsid w:val="006F5728"/>
    <w:rsid w:val="006F5DEF"/>
    <w:rsid w:val="006F71BD"/>
    <w:rsid w:val="006F73E0"/>
    <w:rsid w:val="007034FC"/>
    <w:rsid w:val="00703F30"/>
    <w:rsid w:val="00716E54"/>
    <w:rsid w:val="00720550"/>
    <w:rsid w:val="00722FF7"/>
    <w:rsid w:val="007249A9"/>
    <w:rsid w:val="00726169"/>
    <w:rsid w:val="00734DFE"/>
    <w:rsid w:val="007365BF"/>
    <w:rsid w:val="007422FA"/>
    <w:rsid w:val="00746C8E"/>
    <w:rsid w:val="00750199"/>
    <w:rsid w:val="0075113A"/>
    <w:rsid w:val="00751805"/>
    <w:rsid w:val="00751B37"/>
    <w:rsid w:val="00761840"/>
    <w:rsid w:val="00762F86"/>
    <w:rsid w:val="007643BA"/>
    <w:rsid w:val="00772A82"/>
    <w:rsid w:val="00780D51"/>
    <w:rsid w:val="007812E7"/>
    <w:rsid w:val="0079074E"/>
    <w:rsid w:val="007910EA"/>
    <w:rsid w:val="007A2E5D"/>
    <w:rsid w:val="007B5FE4"/>
    <w:rsid w:val="007B72E7"/>
    <w:rsid w:val="007D07C4"/>
    <w:rsid w:val="007D2ADE"/>
    <w:rsid w:val="007D79B4"/>
    <w:rsid w:val="007D7B21"/>
    <w:rsid w:val="007E6064"/>
    <w:rsid w:val="007F004F"/>
    <w:rsid w:val="007F591E"/>
    <w:rsid w:val="007F5E2D"/>
    <w:rsid w:val="00800256"/>
    <w:rsid w:val="0080480D"/>
    <w:rsid w:val="00805742"/>
    <w:rsid w:val="0080648E"/>
    <w:rsid w:val="00811061"/>
    <w:rsid w:val="00811EDC"/>
    <w:rsid w:val="00813EA2"/>
    <w:rsid w:val="00814A7B"/>
    <w:rsid w:val="00821953"/>
    <w:rsid w:val="00826FBE"/>
    <w:rsid w:val="0083029C"/>
    <w:rsid w:val="00832913"/>
    <w:rsid w:val="00836C21"/>
    <w:rsid w:val="00861A05"/>
    <w:rsid w:val="00862281"/>
    <w:rsid w:val="00871BCE"/>
    <w:rsid w:val="00872600"/>
    <w:rsid w:val="00877325"/>
    <w:rsid w:val="00891C92"/>
    <w:rsid w:val="0089335A"/>
    <w:rsid w:val="00896508"/>
    <w:rsid w:val="00896912"/>
    <w:rsid w:val="008A238B"/>
    <w:rsid w:val="008A50D1"/>
    <w:rsid w:val="008A5341"/>
    <w:rsid w:val="008A56B5"/>
    <w:rsid w:val="008B7A05"/>
    <w:rsid w:val="008C048B"/>
    <w:rsid w:val="008C138E"/>
    <w:rsid w:val="008C6606"/>
    <w:rsid w:val="008D631B"/>
    <w:rsid w:val="008E0ACC"/>
    <w:rsid w:val="008E0BDE"/>
    <w:rsid w:val="008F48FF"/>
    <w:rsid w:val="008F5C24"/>
    <w:rsid w:val="00902C6D"/>
    <w:rsid w:val="0090425D"/>
    <w:rsid w:val="0090512A"/>
    <w:rsid w:val="00905C8A"/>
    <w:rsid w:val="009178B5"/>
    <w:rsid w:val="0092063F"/>
    <w:rsid w:val="00922787"/>
    <w:rsid w:val="00926655"/>
    <w:rsid w:val="00930D94"/>
    <w:rsid w:val="00935E80"/>
    <w:rsid w:val="0094166A"/>
    <w:rsid w:val="00942B08"/>
    <w:rsid w:val="0094677D"/>
    <w:rsid w:val="00946FDE"/>
    <w:rsid w:val="00956798"/>
    <w:rsid w:val="00956C82"/>
    <w:rsid w:val="009641D1"/>
    <w:rsid w:val="00967398"/>
    <w:rsid w:val="00973781"/>
    <w:rsid w:val="0098238F"/>
    <w:rsid w:val="0098570B"/>
    <w:rsid w:val="00991243"/>
    <w:rsid w:val="009912EE"/>
    <w:rsid w:val="00994EBD"/>
    <w:rsid w:val="00994F17"/>
    <w:rsid w:val="00997800"/>
    <w:rsid w:val="009A2743"/>
    <w:rsid w:val="009A4F17"/>
    <w:rsid w:val="009A5384"/>
    <w:rsid w:val="009A5EEA"/>
    <w:rsid w:val="009B043A"/>
    <w:rsid w:val="009B0528"/>
    <w:rsid w:val="009B1629"/>
    <w:rsid w:val="009B1C65"/>
    <w:rsid w:val="009B4FDF"/>
    <w:rsid w:val="009C3898"/>
    <w:rsid w:val="009C7F45"/>
    <w:rsid w:val="009D0E26"/>
    <w:rsid w:val="009D4682"/>
    <w:rsid w:val="009D53E1"/>
    <w:rsid w:val="009D61C1"/>
    <w:rsid w:val="009E08DF"/>
    <w:rsid w:val="009E440B"/>
    <w:rsid w:val="009E569A"/>
    <w:rsid w:val="009F65A5"/>
    <w:rsid w:val="00A0102B"/>
    <w:rsid w:val="00A016AA"/>
    <w:rsid w:val="00A04ED0"/>
    <w:rsid w:val="00A0539D"/>
    <w:rsid w:val="00A07506"/>
    <w:rsid w:val="00A17014"/>
    <w:rsid w:val="00A212A5"/>
    <w:rsid w:val="00A2287A"/>
    <w:rsid w:val="00A30221"/>
    <w:rsid w:val="00A424D7"/>
    <w:rsid w:val="00A43639"/>
    <w:rsid w:val="00A447E2"/>
    <w:rsid w:val="00A50101"/>
    <w:rsid w:val="00A5373B"/>
    <w:rsid w:val="00A64319"/>
    <w:rsid w:val="00A64C15"/>
    <w:rsid w:val="00A671E3"/>
    <w:rsid w:val="00A709D6"/>
    <w:rsid w:val="00A736CD"/>
    <w:rsid w:val="00A773EF"/>
    <w:rsid w:val="00A81E85"/>
    <w:rsid w:val="00A84519"/>
    <w:rsid w:val="00A8730C"/>
    <w:rsid w:val="00A93413"/>
    <w:rsid w:val="00A97AFA"/>
    <w:rsid w:val="00AA0A04"/>
    <w:rsid w:val="00AA6CB2"/>
    <w:rsid w:val="00AA6D0E"/>
    <w:rsid w:val="00AB01DF"/>
    <w:rsid w:val="00AB0640"/>
    <w:rsid w:val="00AB4655"/>
    <w:rsid w:val="00AB5109"/>
    <w:rsid w:val="00AB5E8D"/>
    <w:rsid w:val="00AB6DA4"/>
    <w:rsid w:val="00AB73E0"/>
    <w:rsid w:val="00AC12C9"/>
    <w:rsid w:val="00AC4DD6"/>
    <w:rsid w:val="00AC55DD"/>
    <w:rsid w:val="00AD0DA5"/>
    <w:rsid w:val="00AD2913"/>
    <w:rsid w:val="00AF037C"/>
    <w:rsid w:val="00AF27EB"/>
    <w:rsid w:val="00AF4CE3"/>
    <w:rsid w:val="00AF74E6"/>
    <w:rsid w:val="00B13031"/>
    <w:rsid w:val="00B14460"/>
    <w:rsid w:val="00B15AC4"/>
    <w:rsid w:val="00B20A7D"/>
    <w:rsid w:val="00B22DE0"/>
    <w:rsid w:val="00B27946"/>
    <w:rsid w:val="00B3223D"/>
    <w:rsid w:val="00B33113"/>
    <w:rsid w:val="00B34A4D"/>
    <w:rsid w:val="00B44934"/>
    <w:rsid w:val="00B474E2"/>
    <w:rsid w:val="00B54ADE"/>
    <w:rsid w:val="00B56F02"/>
    <w:rsid w:val="00B62467"/>
    <w:rsid w:val="00B73752"/>
    <w:rsid w:val="00B74858"/>
    <w:rsid w:val="00B77EFA"/>
    <w:rsid w:val="00B8082A"/>
    <w:rsid w:val="00B83CE6"/>
    <w:rsid w:val="00BA4CDF"/>
    <w:rsid w:val="00BB2EE7"/>
    <w:rsid w:val="00BB3E86"/>
    <w:rsid w:val="00BB6683"/>
    <w:rsid w:val="00BC1CA7"/>
    <w:rsid w:val="00BC2A34"/>
    <w:rsid w:val="00BC51ED"/>
    <w:rsid w:val="00BD0F7F"/>
    <w:rsid w:val="00BD46E1"/>
    <w:rsid w:val="00BE1789"/>
    <w:rsid w:val="00BF0756"/>
    <w:rsid w:val="00BF153E"/>
    <w:rsid w:val="00BF7BAA"/>
    <w:rsid w:val="00C00437"/>
    <w:rsid w:val="00C00462"/>
    <w:rsid w:val="00C04E22"/>
    <w:rsid w:val="00C15DE7"/>
    <w:rsid w:val="00C20264"/>
    <w:rsid w:val="00C30C8B"/>
    <w:rsid w:val="00C31C85"/>
    <w:rsid w:val="00C420CF"/>
    <w:rsid w:val="00C424AD"/>
    <w:rsid w:val="00C4510E"/>
    <w:rsid w:val="00C457B8"/>
    <w:rsid w:val="00C45937"/>
    <w:rsid w:val="00C45CBC"/>
    <w:rsid w:val="00C54992"/>
    <w:rsid w:val="00C610E2"/>
    <w:rsid w:val="00C6125B"/>
    <w:rsid w:val="00C61272"/>
    <w:rsid w:val="00C6503B"/>
    <w:rsid w:val="00C65B58"/>
    <w:rsid w:val="00C7006A"/>
    <w:rsid w:val="00C73327"/>
    <w:rsid w:val="00C7618E"/>
    <w:rsid w:val="00C802D4"/>
    <w:rsid w:val="00C85186"/>
    <w:rsid w:val="00C9218F"/>
    <w:rsid w:val="00C93517"/>
    <w:rsid w:val="00C93B13"/>
    <w:rsid w:val="00C953AA"/>
    <w:rsid w:val="00CA0799"/>
    <w:rsid w:val="00CA08C1"/>
    <w:rsid w:val="00CA2F79"/>
    <w:rsid w:val="00CA5179"/>
    <w:rsid w:val="00CB2F10"/>
    <w:rsid w:val="00CC0537"/>
    <w:rsid w:val="00CC6874"/>
    <w:rsid w:val="00CC6F33"/>
    <w:rsid w:val="00CD1E48"/>
    <w:rsid w:val="00CD5BAD"/>
    <w:rsid w:val="00CD5BCB"/>
    <w:rsid w:val="00CE3AAF"/>
    <w:rsid w:val="00CF62A3"/>
    <w:rsid w:val="00D0094D"/>
    <w:rsid w:val="00D00B73"/>
    <w:rsid w:val="00D02C21"/>
    <w:rsid w:val="00D0458C"/>
    <w:rsid w:val="00D0588F"/>
    <w:rsid w:val="00D107D2"/>
    <w:rsid w:val="00D12392"/>
    <w:rsid w:val="00D1292C"/>
    <w:rsid w:val="00D12B5B"/>
    <w:rsid w:val="00D140F5"/>
    <w:rsid w:val="00D20F6C"/>
    <w:rsid w:val="00D27FCF"/>
    <w:rsid w:val="00D34C65"/>
    <w:rsid w:val="00D36D1D"/>
    <w:rsid w:val="00D36E13"/>
    <w:rsid w:val="00D41AFF"/>
    <w:rsid w:val="00D4293A"/>
    <w:rsid w:val="00D43816"/>
    <w:rsid w:val="00D53D7A"/>
    <w:rsid w:val="00D67B27"/>
    <w:rsid w:val="00D72A36"/>
    <w:rsid w:val="00D73BCB"/>
    <w:rsid w:val="00D743C9"/>
    <w:rsid w:val="00D85735"/>
    <w:rsid w:val="00D87570"/>
    <w:rsid w:val="00D9089F"/>
    <w:rsid w:val="00D9281C"/>
    <w:rsid w:val="00D9289F"/>
    <w:rsid w:val="00DA14DF"/>
    <w:rsid w:val="00DA1E73"/>
    <w:rsid w:val="00DA3548"/>
    <w:rsid w:val="00DA4D89"/>
    <w:rsid w:val="00DB1E16"/>
    <w:rsid w:val="00DB475C"/>
    <w:rsid w:val="00DC42C6"/>
    <w:rsid w:val="00DC485D"/>
    <w:rsid w:val="00DD0DCE"/>
    <w:rsid w:val="00DE0D82"/>
    <w:rsid w:val="00DE3094"/>
    <w:rsid w:val="00DE3BD9"/>
    <w:rsid w:val="00DE7620"/>
    <w:rsid w:val="00DF78D0"/>
    <w:rsid w:val="00E02365"/>
    <w:rsid w:val="00E04DC3"/>
    <w:rsid w:val="00E104D7"/>
    <w:rsid w:val="00E20A93"/>
    <w:rsid w:val="00E306A1"/>
    <w:rsid w:val="00E411AB"/>
    <w:rsid w:val="00E43045"/>
    <w:rsid w:val="00E43A0E"/>
    <w:rsid w:val="00E453A2"/>
    <w:rsid w:val="00E5473C"/>
    <w:rsid w:val="00E60B8C"/>
    <w:rsid w:val="00E6197D"/>
    <w:rsid w:val="00E636DC"/>
    <w:rsid w:val="00E641C6"/>
    <w:rsid w:val="00E711FB"/>
    <w:rsid w:val="00E71C0C"/>
    <w:rsid w:val="00E803B5"/>
    <w:rsid w:val="00E80D26"/>
    <w:rsid w:val="00E82BB3"/>
    <w:rsid w:val="00E95BAA"/>
    <w:rsid w:val="00E9748D"/>
    <w:rsid w:val="00EA0427"/>
    <w:rsid w:val="00EA596D"/>
    <w:rsid w:val="00EA7C51"/>
    <w:rsid w:val="00EB0318"/>
    <w:rsid w:val="00EB1D15"/>
    <w:rsid w:val="00EB2B41"/>
    <w:rsid w:val="00EB6DCD"/>
    <w:rsid w:val="00EC2B01"/>
    <w:rsid w:val="00ED07B8"/>
    <w:rsid w:val="00ED4F1D"/>
    <w:rsid w:val="00EE057E"/>
    <w:rsid w:val="00EE5039"/>
    <w:rsid w:val="00EE7B05"/>
    <w:rsid w:val="00EF234F"/>
    <w:rsid w:val="00EF2DDD"/>
    <w:rsid w:val="00EF3F4F"/>
    <w:rsid w:val="00EF48E1"/>
    <w:rsid w:val="00EF5E39"/>
    <w:rsid w:val="00EF6441"/>
    <w:rsid w:val="00EF6BEF"/>
    <w:rsid w:val="00EF7050"/>
    <w:rsid w:val="00F05593"/>
    <w:rsid w:val="00F05E06"/>
    <w:rsid w:val="00F06294"/>
    <w:rsid w:val="00F07A68"/>
    <w:rsid w:val="00F1299E"/>
    <w:rsid w:val="00F12B06"/>
    <w:rsid w:val="00F132D5"/>
    <w:rsid w:val="00F21D8E"/>
    <w:rsid w:val="00F32109"/>
    <w:rsid w:val="00F34116"/>
    <w:rsid w:val="00F3429D"/>
    <w:rsid w:val="00F34D98"/>
    <w:rsid w:val="00F34E64"/>
    <w:rsid w:val="00F36960"/>
    <w:rsid w:val="00F43B80"/>
    <w:rsid w:val="00F47806"/>
    <w:rsid w:val="00F50D01"/>
    <w:rsid w:val="00F50D80"/>
    <w:rsid w:val="00F52F18"/>
    <w:rsid w:val="00F53013"/>
    <w:rsid w:val="00F5569C"/>
    <w:rsid w:val="00F55908"/>
    <w:rsid w:val="00F56091"/>
    <w:rsid w:val="00F60536"/>
    <w:rsid w:val="00F633DC"/>
    <w:rsid w:val="00F704E0"/>
    <w:rsid w:val="00F76502"/>
    <w:rsid w:val="00F805EE"/>
    <w:rsid w:val="00F91827"/>
    <w:rsid w:val="00F91B12"/>
    <w:rsid w:val="00F94F0E"/>
    <w:rsid w:val="00F95971"/>
    <w:rsid w:val="00FA325F"/>
    <w:rsid w:val="00FA44F5"/>
    <w:rsid w:val="00FB6FC0"/>
    <w:rsid w:val="00FC526A"/>
    <w:rsid w:val="00FC66C0"/>
    <w:rsid w:val="00FD4970"/>
    <w:rsid w:val="00FD49A3"/>
    <w:rsid w:val="00FE6EA7"/>
    <w:rsid w:val="00FE7583"/>
    <w:rsid w:val="00FF1446"/>
    <w:rsid w:val="00FF4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423DE9"/>
  <w15:docId w15:val="{0C05D557-5BE8-449D-A9F9-0678D916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40"/>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30">
    <w:name w:val="WWNum30"/>
    <w:basedOn w:val="Bezlisty"/>
    <w:rsid w:val="00997800"/>
    <w:pPr>
      <w:numPr>
        <w:numId w:val="52"/>
      </w:numPr>
    </w:pPr>
  </w:style>
  <w:style w:type="character" w:customStyle="1" w:styleId="Domylnaczcionkaakapitu2">
    <w:name w:val="Domyślna czcionka akapitu2"/>
    <w:rsid w:val="0032258F"/>
  </w:style>
  <w:style w:type="character" w:styleId="Tekstzastpczy">
    <w:name w:val="Placeholder Text"/>
    <w:basedOn w:val="Domylnaczcionkaakapitu"/>
    <w:uiPriority w:val="99"/>
    <w:semiHidden/>
    <w:rsid w:val="00395F74"/>
    <w:rPr>
      <w:color w:val="808080"/>
    </w:rPr>
  </w:style>
  <w:style w:type="paragraph" w:customStyle="1" w:styleId="numerowanie">
    <w:name w:val="numerowanie"/>
    <w:basedOn w:val="Normalny"/>
    <w:rsid w:val="006E7B56"/>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DefaultZnak">
    <w:name w:val="Default Znak"/>
    <w:link w:val="Default"/>
    <w:locked/>
    <w:rsid w:val="004C106A"/>
    <w:rPr>
      <w:rFonts w:ascii="Arial" w:eastAsia="Calibri" w:hAnsi="Arial" w:cs="Arial"/>
      <w:color w:val="000000"/>
      <w:sz w:val="24"/>
      <w:szCs w:val="24"/>
    </w:rPr>
  </w:style>
  <w:style w:type="character" w:customStyle="1" w:styleId="NagwekZnak1">
    <w:name w:val="Nagłówek Znak1"/>
    <w:basedOn w:val="Domylnaczcionkaakapitu"/>
    <w:rsid w:val="00405B5A"/>
    <w:rPr>
      <w:rFonts w:ascii="Times New Roman" w:eastAsia="Calibri" w:hAnsi="Times New Roman" w:cs="Tahoma"/>
      <w:kern w:val="1"/>
      <w:sz w:val="24"/>
      <w:szCs w:val="20"/>
      <w:lang w:val="en-US" w:eastAsia="ar-SA"/>
    </w:rPr>
  </w:style>
  <w:style w:type="numbering" w:customStyle="1" w:styleId="WWNum15">
    <w:name w:val="WWNum15"/>
    <w:basedOn w:val="Bezlisty"/>
    <w:rsid w:val="00B56F02"/>
    <w:pPr>
      <w:numPr>
        <w:numId w:val="82"/>
      </w:numPr>
    </w:pPr>
  </w:style>
  <w:style w:type="paragraph" w:styleId="Bezodstpw">
    <w:name w:val="No Spacing"/>
    <w:uiPriority w:val="1"/>
    <w:qFormat/>
    <w:rsid w:val="00B56F02"/>
    <w:pPr>
      <w:widowControl w:val="0"/>
      <w:suppressAutoHyphens/>
      <w:adjustRightInd w:val="0"/>
      <w:spacing w:after="0" w:line="240" w:lineRule="auto"/>
      <w:jc w:val="both"/>
      <w:textAlignment w:val="baseline"/>
    </w:pPr>
    <w:rPr>
      <w:rFonts w:ascii="Times New Roman" w:eastAsia="Times New Roman" w:hAnsi="Times New Roman"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18787">
      <w:bodyDiv w:val="1"/>
      <w:marLeft w:val="0"/>
      <w:marRight w:val="0"/>
      <w:marTop w:val="0"/>
      <w:marBottom w:val="0"/>
      <w:divBdr>
        <w:top w:val="none" w:sz="0" w:space="0" w:color="auto"/>
        <w:left w:val="none" w:sz="0" w:space="0" w:color="auto"/>
        <w:bottom w:val="none" w:sz="0" w:space="0" w:color="auto"/>
        <w:right w:val="none" w:sz="0" w:space="0" w:color="auto"/>
      </w:divBdr>
    </w:div>
    <w:div w:id="77220016">
      <w:bodyDiv w:val="1"/>
      <w:marLeft w:val="0"/>
      <w:marRight w:val="0"/>
      <w:marTop w:val="0"/>
      <w:marBottom w:val="0"/>
      <w:divBdr>
        <w:top w:val="none" w:sz="0" w:space="0" w:color="auto"/>
        <w:left w:val="none" w:sz="0" w:space="0" w:color="auto"/>
        <w:bottom w:val="none" w:sz="0" w:space="0" w:color="auto"/>
        <w:right w:val="none" w:sz="0" w:space="0" w:color="auto"/>
      </w:divBdr>
    </w:div>
    <w:div w:id="105663976">
      <w:bodyDiv w:val="1"/>
      <w:marLeft w:val="0"/>
      <w:marRight w:val="0"/>
      <w:marTop w:val="0"/>
      <w:marBottom w:val="0"/>
      <w:divBdr>
        <w:top w:val="none" w:sz="0" w:space="0" w:color="auto"/>
        <w:left w:val="none" w:sz="0" w:space="0" w:color="auto"/>
        <w:bottom w:val="none" w:sz="0" w:space="0" w:color="auto"/>
        <w:right w:val="none" w:sz="0" w:space="0" w:color="auto"/>
      </w:divBdr>
    </w:div>
    <w:div w:id="268322719">
      <w:bodyDiv w:val="1"/>
      <w:marLeft w:val="0"/>
      <w:marRight w:val="0"/>
      <w:marTop w:val="0"/>
      <w:marBottom w:val="0"/>
      <w:divBdr>
        <w:top w:val="none" w:sz="0" w:space="0" w:color="auto"/>
        <w:left w:val="none" w:sz="0" w:space="0" w:color="auto"/>
        <w:bottom w:val="none" w:sz="0" w:space="0" w:color="auto"/>
        <w:right w:val="none" w:sz="0" w:space="0" w:color="auto"/>
      </w:divBdr>
    </w:div>
    <w:div w:id="384570848">
      <w:bodyDiv w:val="1"/>
      <w:marLeft w:val="0"/>
      <w:marRight w:val="0"/>
      <w:marTop w:val="0"/>
      <w:marBottom w:val="0"/>
      <w:divBdr>
        <w:top w:val="none" w:sz="0" w:space="0" w:color="auto"/>
        <w:left w:val="none" w:sz="0" w:space="0" w:color="auto"/>
        <w:bottom w:val="none" w:sz="0" w:space="0" w:color="auto"/>
        <w:right w:val="none" w:sz="0" w:space="0" w:color="auto"/>
      </w:divBdr>
    </w:div>
    <w:div w:id="534733758">
      <w:bodyDiv w:val="1"/>
      <w:marLeft w:val="0"/>
      <w:marRight w:val="0"/>
      <w:marTop w:val="0"/>
      <w:marBottom w:val="0"/>
      <w:divBdr>
        <w:top w:val="none" w:sz="0" w:space="0" w:color="auto"/>
        <w:left w:val="none" w:sz="0" w:space="0" w:color="auto"/>
        <w:bottom w:val="none" w:sz="0" w:space="0" w:color="auto"/>
        <w:right w:val="none" w:sz="0" w:space="0" w:color="auto"/>
      </w:divBdr>
    </w:div>
    <w:div w:id="571695623">
      <w:bodyDiv w:val="1"/>
      <w:marLeft w:val="0"/>
      <w:marRight w:val="0"/>
      <w:marTop w:val="0"/>
      <w:marBottom w:val="0"/>
      <w:divBdr>
        <w:top w:val="none" w:sz="0" w:space="0" w:color="auto"/>
        <w:left w:val="none" w:sz="0" w:space="0" w:color="auto"/>
        <w:bottom w:val="none" w:sz="0" w:space="0" w:color="auto"/>
        <w:right w:val="none" w:sz="0" w:space="0" w:color="auto"/>
      </w:divBdr>
    </w:div>
    <w:div w:id="600843521">
      <w:bodyDiv w:val="1"/>
      <w:marLeft w:val="0"/>
      <w:marRight w:val="0"/>
      <w:marTop w:val="0"/>
      <w:marBottom w:val="0"/>
      <w:divBdr>
        <w:top w:val="none" w:sz="0" w:space="0" w:color="auto"/>
        <w:left w:val="none" w:sz="0" w:space="0" w:color="auto"/>
        <w:bottom w:val="none" w:sz="0" w:space="0" w:color="auto"/>
        <w:right w:val="none" w:sz="0" w:space="0" w:color="auto"/>
      </w:divBdr>
    </w:div>
    <w:div w:id="621427316">
      <w:bodyDiv w:val="1"/>
      <w:marLeft w:val="0"/>
      <w:marRight w:val="0"/>
      <w:marTop w:val="0"/>
      <w:marBottom w:val="0"/>
      <w:divBdr>
        <w:top w:val="none" w:sz="0" w:space="0" w:color="auto"/>
        <w:left w:val="none" w:sz="0" w:space="0" w:color="auto"/>
        <w:bottom w:val="none" w:sz="0" w:space="0" w:color="auto"/>
        <w:right w:val="none" w:sz="0" w:space="0" w:color="auto"/>
      </w:divBdr>
    </w:div>
    <w:div w:id="690765417">
      <w:bodyDiv w:val="1"/>
      <w:marLeft w:val="0"/>
      <w:marRight w:val="0"/>
      <w:marTop w:val="0"/>
      <w:marBottom w:val="0"/>
      <w:divBdr>
        <w:top w:val="none" w:sz="0" w:space="0" w:color="auto"/>
        <w:left w:val="none" w:sz="0" w:space="0" w:color="auto"/>
        <w:bottom w:val="none" w:sz="0" w:space="0" w:color="auto"/>
        <w:right w:val="none" w:sz="0" w:space="0" w:color="auto"/>
      </w:divBdr>
    </w:div>
    <w:div w:id="745028350">
      <w:bodyDiv w:val="1"/>
      <w:marLeft w:val="0"/>
      <w:marRight w:val="0"/>
      <w:marTop w:val="0"/>
      <w:marBottom w:val="0"/>
      <w:divBdr>
        <w:top w:val="none" w:sz="0" w:space="0" w:color="auto"/>
        <w:left w:val="none" w:sz="0" w:space="0" w:color="auto"/>
        <w:bottom w:val="none" w:sz="0" w:space="0" w:color="auto"/>
        <w:right w:val="none" w:sz="0" w:space="0" w:color="auto"/>
      </w:divBdr>
    </w:div>
    <w:div w:id="761222071">
      <w:bodyDiv w:val="1"/>
      <w:marLeft w:val="0"/>
      <w:marRight w:val="0"/>
      <w:marTop w:val="0"/>
      <w:marBottom w:val="0"/>
      <w:divBdr>
        <w:top w:val="none" w:sz="0" w:space="0" w:color="auto"/>
        <w:left w:val="none" w:sz="0" w:space="0" w:color="auto"/>
        <w:bottom w:val="none" w:sz="0" w:space="0" w:color="auto"/>
        <w:right w:val="none" w:sz="0" w:space="0" w:color="auto"/>
      </w:divBdr>
    </w:div>
    <w:div w:id="808211015">
      <w:bodyDiv w:val="1"/>
      <w:marLeft w:val="0"/>
      <w:marRight w:val="0"/>
      <w:marTop w:val="0"/>
      <w:marBottom w:val="0"/>
      <w:divBdr>
        <w:top w:val="none" w:sz="0" w:space="0" w:color="auto"/>
        <w:left w:val="none" w:sz="0" w:space="0" w:color="auto"/>
        <w:bottom w:val="none" w:sz="0" w:space="0" w:color="auto"/>
        <w:right w:val="none" w:sz="0" w:space="0" w:color="auto"/>
      </w:divBdr>
    </w:div>
    <w:div w:id="911887331">
      <w:bodyDiv w:val="1"/>
      <w:marLeft w:val="0"/>
      <w:marRight w:val="0"/>
      <w:marTop w:val="0"/>
      <w:marBottom w:val="0"/>
      <w:divBdr>
        <w:top w:val="none" w:sz="0" w:space="0" w:color="auto"/>
        <w:left w:val="none" w:sz="0" w:space="0" w:color="auto"/>
        <w:bottom w:val="none" w:sz="0" w:space="0" w:color="auto"/>
        <w:right w:val="none" w:sz="0" w:space="0" w:color="auto"/>
      </w:divBdr>
    </w:div>
    <w:div w:id="990674300">
      <w:bodyDiv w:val="1"/>
      <w:marLeft w:val="0"/>
      <w:marRight w:val="0"/>
      <w:marTop w:val="0"/>
      <w:marBottom w:val="0"/>
      <w:divBdr>
        <w:top w:val="none" w:sz="0" w:space="0" w:color="auto"/>
        <w:left w:val="none" w:sz="0" w:space="0" w:color="auto"/>
        <w:bottom w:val="none" w:sz="0" w:space="0" w:color="auto"/>
        <w:right w:val="none" w:sz="0" w:space="0" w:color="auto"/>
      </w:divBdr>
    </w:div>
    <w:div w:id="1376931530">
      <w:bodyDiv w:val="1"/>
      <w:marLeft w:val="0"/>
      <w:marRight w:val="0"/>
      <w:marTop w:val="0"/>
      <w:marBottom w:val="0"/>
      <w:divBdr>
        <w:top w:val="none" w:sz="0" w:space="0" w:color="auto"/>
        <w:left w:val="none" w:sz="0" w:space="0" w:color="auto"/>
        <w:bottom w:val="none" w:sz="0" w:space="0" w:color="auto"/>
        <w:right w:val="none" w:sz="0" w:space="0" w:color="auto"/>
      </w:divBdr>
    </w:div>
    <w:div w:id="1399981979">
      <w:bodyDiv w:val="1"/>
      <w:marLeft w:val="0"/>
      <w:marRight w:val="0"/>
      <w:marTop w:val="0"/>
      <w:marBottom w:val="0"/>
      <w:divBdr>
        <w:top w:val="none" w:sz="0" w:space="0" w:color="auto"/>
        <w:left w:val="none" w:sz="0" w:space="0" w:color="auto"/>
        <w:bottom w:val="none" w:sz="0" w:space="0" w:color="auto"/>
        <w:right w:val="none" w:sz="0" w:space="0" w:color="auto"/>
      </w:divBdr>
    </w:div>
    <w:div w:id="1712532851">
      <w:bodyDiv w:val="1"/>
      <w:marLeft w:val="0"/>
      <w:marRight w:val="0"/>
      <w:marTop w:val="0"/>
      <w:marBottom w:val="0"/>
      <w:divBdr>
        <w:top w:val="none" w:sz="0" w:space="0" w:color="auto"/>
        <w:left w:val="none" w:sz="0" w:space="0" w:color="auto"/>
        <w:bottom w:val="none" w:sz="0" w:space="0" w:color="auto"/>
        <w:right w:val="none" w:sz="0" w:space="0" w:color="auto"/>
      </w:divBdr>
      <w:divsChild>
        <w:div w:id="1588420524">
          <w:marLeft w:val="0"/>
          <w:marRight w:val="0"/>
          <w:marTop w:val="0"/>
          <w:marBottom w:val="0"/>
          <w:divBdr>
            <w:top w:val="none" w:sz="0" w:space="0" w:color="auto"/>
            <w:left w:val="none" w:sz="0" w:space="0" w:color="auto"/>
            <w:bottom w:val="none" w:sz="0" w:space="0" w:color="auto"/>
            <w:right w:val="none" w:sz="0" w:space="0" w:color="auto"/>
          </w:divBdr>
        </w:div>
        <w:div w:id="1571187779">
          <w:marLeft w:val="0"/>
          <w:marRight w:val="0"/>
          <w:marTop w:val="0"/>
          <w:marBottom w:val="0"/>
          <w:divBdr>
            <w:top w:val="none" w:sz="0" w:space="0" w:color="auto"/>
            <w:left w:val="none" w:sz="0" w:space="0" w:color="auto"/>
            <w:bottom w:val="none" w:sz="0" w:space="0" w:color="auto"/>
            <w:right w:val="none" w:sz="0" w:space="0" w:color="auto"/>
          </w:divBdr>
        </w:div>
      </w:divsChild>
    </w:div>
    <w:div w:id="1725762440">
      <w:bodyDiv w:val="1"/>
      <w:marLeft w:val="0"/>
      <w:marRight w:val="0"/>
      <w:marTop w:val="0"/>
      <w:marBottom w:val="0"/>
      <w:divBdr>
        <w:top w:val="none" w:sz="0" w:space="0" w:color="auto"/>
        <w:left w:val="none" w:sz="0" w:space="0" w:color="auto"/>
        <w:bottom w:val="none" w:sz="0" w:space="0" w:color="auto"/>
        <w:right w:val="none" w:sz="0" w:space="0" w:color="auto"/>
      </w:divBdr>
    </w:div>
    <w:div w:id="1739788193">
      <w:bodyDiv w:val="1"/>
      <w:marLeft w:val="0"/>
      <w:marRight w:val="0"/>
      <w:marTop w:val="0"/>
      <w:marBottom w:val="0"/>
      <w:divBdr>
        <w:top w:val="none" w:sz="0" w:space="0" w:color="auto"/>
        <w:left w:val="none" w:sz="0" w:space="0" w:color="auto"/>
        <w:bottom w:val="none" w:sz="0" w:space="0" w:color="auto"/>
        <w:right w:val="none" w:sz="0" w:space="0" w:color="auto"/>
      </w:divBdr>
    </w:div>
    <w:div w:id="1794904460">
      <w:bodyDiv w:val="1"/>
      <w:marLeft w:val="0"/>
      <w:marRight w:val="0"/>
      <w:marTop w:val="0"/>
      <w:marBottom w:val="0"/>
      <w:divBdr>
        <w:top w:val="none" w:sz="0" w:space="0" w:color="auto"/>
        <w:left w:val="none" w:sz="0" w:space="0" w:color="auto"/>
        <w:bottom w:val="none" w:sz="0" w:space="0" w:color="auto"/>
        <w:right w:val="none" w:sz="0" w:space="0" w:color="auto"/>
      </w:divBdr>
    </w:div>
    <w:div w:id="1978994890">
      <w:bodyDiv w:val="1"/>
      <w:marLeft w:val="0"/>
      <w:marRight w:val="0"/>
      <w:marTop w:val="0"/>
      <w:marBottom w:val="0"/>
      <w:divBdr>
        <w:top w:val="none" w:sz="0" w:space="0" w:color="auto"/>
        <w:left w:val="none" w:sz="0" w:space="0" w:color="auto"/>
        <w:bottom w:val="none" w:sz="0" w:space="0" w:color="auto"/>
        <w:right w:val="none" w:sz="0" w:space="0" w:color="auto"/>
      </w:divBdr>
    </w:div>
    <w:div w:id="1985038950">
      <w:bodyDiv w:val="1"/>
      <w:marLeft w:val="0"/>
      <w:marRight w:val="0"/>
      <w:marTop w:val="0"/>
      <w:marBottom w:val="0"/>
      <w:divBdr>
        <w:top w:val="none" w:sz="0" w:space="0" w:color="auto"/>
        <w:left w:val="none" w:sz="0" w:space="0" w:color="auto"/>
        <w:bottom w:val="none" w:sz="0" w:space="0" w:color="auto"/>
        <w:right w:val="none" w:sz="0" w:space="0" w:color="auto"/>
      </w:divBdr>
    </w:div>
    <w:div w:id="2087410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FD5C0-B4A9-418C-8F68-BDBAA56D8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29</Pages>
  <Words>10350</Words>
  <Characters>62101</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72307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Kozak</dc:creator>
  <cp:lastModifiedBy>Sławomir Kozak</cp:lastModifiedBy>
  <cp:revision>11</cp:revision>
  <cp:lastPrinted>2022-01-11T09:11:00Z</cp:lastPrinted>
  <dcterms:created xsi:type="dcterms:W3CDTF">2025-07-30T18:03:00Z</dcterms:created>
  <dcterms:modified xsi:type="dcterms:W3CDTF">2025-08-11T11:14:00Z</dcterms:modified>
</cp:coreProperties>
</file>